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46" w:rsidRPr="00E24419" w:rsidRDefault="001A1C46">
      <w:pPr>
        <w:autoSpaceDE w:val="0"/>
        <w:autoSpaceDN w:val="0"/>
        <w:spacing w:after="78" w:line="220" w:lineRule="exact"/>
        <w:rPr>
          <w:sz w:val="20"/>
          <w:szCs w:val="20"/>
        </w:rPr>
      </w:pPr>
    </w:p>
    <w:p w:rsidR="001A1C46" w:rsidRPr="00E24419" w:rsidRDefault="00E24419" w:rsidP="0088110F">
      <w:pPr>
        <w:autoSpaceDE w:val="0"/>
        <w:autoSpaceDN w:val="0"/>
        <w:spacing w:after="0" w:line="360" w:lineRule="auto"/>
        <w:ind w:left="1494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МИНИСТЕРСТВО ПРОСВЕЩЕНИЯ РОССИЙСКОЙ ФЕДЕРАЦИИ</w:t>
      </w:r>
    </w:p>
    <w:p w:rsidR="001A1C46" w:rsidRPr="00E24419" w:rsidRDefault="00E24419" w:rsidP="0088110F">
      <w:pPr>
        <w:autoSpaceDE w:val="0"/>
        <w:autoSpaceDN w:val="0"/>
        <w:spacing w:after="0" w:line="360" w:lineRule="auto"/>
        <w:ind w:left="2286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Министерство образования и науки Республики Татарстан</w:t>
      </w:r>
    </w:p>
    <w:p w:rsidR="001A1C46" w:rsidRPr="00D3602B" w:rsidRDefault="00E24419" w:rsidP="00D3602B">
      <w:pPr>
        <w:autoSpaceDE w:val="0"/>
        <w:autoSpaceDN w:val="0"/>
        <w:spacing w:after="0" w:line="360" w:lineRule="auto"/>
        <w:ind w:left="2418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МБОУ "</w:t>
      </w:r>
      <w:proofErr w:type="spellStart"/>
      <w:r w:rsidR="00D3602B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Яныльская</w:t>
      </w:r>
      <w:proofErr w:type="spellEnd"/>
      <w:r w:rsidR="00D3602B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средняя школа </w:t>
      </w:r>
      <w:proofErr w:type="spellStart"/>
      <w:r w:rsidR="00D3602B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им.Р.М.Зарипова</w:t>
      </w:r>
      <w:proofErr w:type="spellEnd"/>
      <w:r w:rsidRPr="00D3602B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»</w:t>
      </w:r>
    </w:p>
    <w:p w:rsidR="0088110F" w:rsidRDefault="0088110F" w:rsidP="0088110F">
      <w:pPr>
        <w:autoSpaceDE w:val="0"/>
        <w:autoSpaceDN w:val="0"/>
        <w:spacing w:after="0" w:line="240" w:lineRule="auto"/>
        <w:ind w:right="3654"/>
        <w:jc w:val="right"/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3654"/>
        <w:jc w:val="right"/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</w:pPr>
    </w:p>
    <w:tbl>
      <w:tblPr>
        <w:tblW w:w="10200" w:type="dxa"/>
        <w:tblLayout w:type="fixed"/>
        <w:tblLook w:val="04A0"/>
      </w:tblPr>
      <w:tblGrid>
        <w:gridCol w:w="2660"/>
        <w:gridCol w:w="560"/>
        <w:gridCol w:w="3334"/>
        <w:gridCol w:w="24"/>
        <w:gridCol w:w="3472"/>
        <w:gridCol w:w="150"/>
      </w:tblGrid>
      <w:tr w:rsidR="00AF2ED6" w:rsidRPr="00145E54" w:rsidTr="00C733BA">
        <w:trPr>
          <w:trHeight w:hRule="exact" w:val="274"/>
        </w:trPr>
        <w:tc>
          <w:tcPr>
            <w:tcW w:w="32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ED6" w:rsidRPr="00145E54" w:rsidRDefault="00AF2ED6" w:rsidP="00C733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35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ED6" w:rsidRPr="00145E54" w:rsidRDefault="00AF2ED6" w:rsidP="00C733BA">
            <w:pPr>
              <w:widowControl w:val="0"/>
              <w:autoSpaceDE w:val="0"/>
              <w:autoSpaceDN w:val="0"/>
              <w:spacing w:after="0" w:line="240" w:lineRule="auto"/>
              <w:ind w:left="296"/>
              <w:jc w:val="center"/>
              <w:rPr>
                <w:rFonts w:ascii="Times New Roman" w:eastAsia="Times New Roman" w:hAnsi="Times New Roman" w:cs="Times New Roman"/>
              </w:rPr>
            </w:pPr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62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ED6" w:rsidRPr="00145E54" w:rsidRDefault="00AF2ED6" w:rsidP="00C733BA">
            <w:pPr>
              <w:widowControl w:val="0"/>
              <w:autoSpaceDE w:val="0"/>
              <w:autoSpaceDN w:val="0"/>
              <w:spacing w:after="0" w:line="240" w:lineRule="auto"/>
              <w:ind w:left="452"/>
              <w:jc w:val="center"/>
              <w:rPr>
                <w:rFonts w:ascii="Times New Roman" w:eastAsia="Times New Roman" w:hAnsi="Times New Roman" w:cs="Times New Roman"/>
              </w:rPr>
            </w:pPr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AF2ED6" w:rsidRPr="00145E54" w:rsidTr="00C733BA">
        <w:trPr>
          <w:trHeight w:hRule="exact" w:val="200"/>
        </w:trPr>
        <w:tc>
          <w:tcPr>
            <w:tcW w:w="32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ED6" w:rsidRPr="00E0727E" w:rsidRDefault="00AF2ED6" w:rsidP="00C733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методическим</w:t>
            </w:r>
            <w:proofErr w:type="spellEnd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объединением</w:t>
            </w:r>
            <w:proofErr w:type="spellEnd"/>
          </w:p>
        </w:tc>
        <w:tc>
          <w:tcPr>
            <w:tcW w:w="335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ED6" w:rsidRPr="00145E54" w:rsidRDefault="00AF2ED6" w:rsidP="00C733BA">
            <w:pPr>
              <w:widowControl w:val="0"/>
              <w:autoSpaceDE w:val="0"/>
              <w:autoSpaceDN w:val="0"/>
              <w:spacing w:after="0" w:line="240" w:lineRule="auto"/>
              <w:ind w:left="29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директора</w:t>
            </w:r>
            <w:proofErr w:type="spellEnd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по</w:t>
            </w:r>
            <w:proofErr w:type="spellEnd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 xml:space="preserve"> УР</w:t>
            </w:r>
          </w:p>
        </w:tc>
        <w:tc>
          <w:tcPr>
            <w:tcW w:w="362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ED6" w:rsidRPr="00145E54" w:rsidRDefault="00AF2ED6" w:rsidP="00C733BA">
            <w:pPr>
              <w:widowControl w:val="0"/>
              <w:autoSpaceDE w:val="0"/>
              <w:autoSpaceDN w:val="0"/>
              <w:spacing w:after="0" w:line="240" w:lineRule="auto"/>
              <w:ind w:left="4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Директор</w:t>
            </w:r>
            <w:proofErr w:type="spellEnd"/>
          </w:p>
        </w:tc>
      </w:tr>
      <w:tr w:rsidR="00AF2ED6" w:rsidRPr="00145E54" w:rsidTr="00C733BA">
        <w:trPr>
          <w:trHeight w:val="208"/>
        </w:trPr>
        <w:tc>
          <w:tcPr>
            <w:tcW w:w="32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ED6" w:rsidRPr="00E0727E" w:rsidRDefault="00AF2ED6" w:rsidP="00C733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учителей</w:t>
            </w:r>
            <w:proofErr w:type="spellEnd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русского</w:t>
            </w:r>
            <w:proofErr w:type="spellEnd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языка</w:t>
            </w:r>
            <w:proofErr w:type="spellEnd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 xml:space="preserve"> и</w:t>
            </w:r>
          </w:p>
        </w:tc>
        <w:tc>
          <w:tcPr>
            <w:tcW w:w="3358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ED6" w:rsidRPr="00145E54" w:rsidRDefault="00AF2ED6" w:rsidP="00C733BA">
            <w:pPr>
              <w:widowControl w:val="0"/>
              <w:autoSpaceDE w:val="0"/>
              <w:autoSpaceDN w:val="0"/>
              <w:spacing w:after="0" w:line="240" w:lineRule="auto"/>
              <w:ind w:left="2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2"/>
                <w:sz w:val="20"/>
                <w:lang w:val="ru-RU"/>
              </w:rPr>
              <w:t>Мулюк</w:t>
            </w:r>
            <w:r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02"/>
                <w:sz w:val="20"/>
                <w:lang w:val="ru-RU"/>
              </w:rPr>
              <w:t>Л</w:t>
            </w:r>
            <w:r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w w:val="102"/>
                <w:sz w:val="20"/>
                <w:lang w:val="ru-RU"/>
              </w:rPr>
              <w:t>А</w:t>
            </w:r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.</w:t>
            </w:r>
          </w:p>
        </w:tc>
        <w:tc>
          <w:tcPr>
            <w:tcW w:w="3622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ED6" w:rsidRPr="00145E54" w:rsidRDefault="00AF2ED6" w:rsidP="00C733BA">
            <w:pPr>
              <w:widowControl w:val="0"/>
              <w:autoSpaceDE w:val="0"/>
              <w:autoSpaceDN w:val="0"/>
              <w:spacing w:after="0" w:line="240" w:lineRule="auto"/>
              <w:ind w:left="4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2"/>
                <w:sz w:val="20"/>
                <w:lang w:val="ru-RU"/>
              </w:rPr>
              <w:t>Шакир</w:t>
            </w:r>
            <w:r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02"/>
                <w:sz w:val="20"/>
                <w:lang w:val="ru-RU"/>
              </w:rPr>
              <w:t>Р</w:t>
            </w:r>
            <w:r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w w:val="102"/>
                <w:sz w:val="20"/>
                <w:lang w:val="ru-RU"/>
              </w:rPr>
              <w:t>Р</w:t>
            </w:r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.</w:t>
            </w:r>
          </w:p>
        </w:tc>
      </w:tr>
      <w:tr w:rsidR="00AF2ED6" w:rsidRPr="00145E54" w:rsidTr="00C733BA">
        <w:trPr>
          <w:trHeight w:val="204"/>
        </w:trPr>
        <w:tc>
          <w:tcPr>
            <w:tcW w:w="32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ED6" w:rsidRPr="00E0727E" w:rsidRDefault="00AF2ED6" w:rsidP="00C733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литературы</w:t>
            </w:r>
            <w:proofErr w:type="spellEnd"/>
          </w:p>
        </w:tc>
        <w:tc>
          <w:tcPr>
            <w:tcW w:w="3358" w:type="dxa"/>
            <w:gridSpan w:val="2"/>
            <w:vMerge/>
            <w:vAlign w:val="center"/>
            <w:hideMark/>
          </w:tcPr>
          <w:p w:rsidR="00AF2ED6" w:rsidRPr="00145E54" w:rsidRDefault="00AF2ED6" w:rsidP="00C7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2" w:type="dxa"/>
            <w:gridSpan w:val="2"/>
            <w:vMerge/>
            <w:vAlign w:val="center"/>
            <w:hideMark/>
          </w:tcPr>
          <w:p w:rsidR="00AF2ED6" w:rsidRPr="00145E54" w:rsidRDefault="00AF2ED6" w:rsidP="00C7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F2ED6" w:rsidRPr="00E0727E" w:rsidTr="00C733BA">
        <w:trPr>
          <w:trHeight w:val="497"/>
        </w:trPr>
        <w:tc>
          <w:tcPr>
            <w:tcW w:w="322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ED6" w:rsidRPr="00E0727E" w:rsidRDefault="00AF2ED6" w:rsidP="00C733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2"/>
                <w:sz w:val="20"/>
                <w:lang w:val="ru-RU"/>
              </w:rPr>
            </w:pPr>
          </w:p>
        </w:tc>
        <w:tc>
          <w:tcPr>
            <w:tcW w:w="3358" w:type="dxa"/>
            <w:gridSpan w:val="2"/>
            <w:vMerge/>
            <w:vAlign w:val="center"/>
            <w:hideMark/>
          </w:tcPr>
          <w:p w:rsidR="00AF2ED6" w:rsidRPr="00F426FE" w:rsidRDefault="00AF2ED6" w:rsidP="00C7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622" w:type="dxa"/>
            <w:gridSpan w:val="2"/>
            <w:vMerge/>
            <w:vAlign w:val="center"/>
            <w:hideMark/>
          </w:tcPr>
          <w:p w:rsidR="00AF2ED6" w:rsidRPr="00F426FE" w:rsidRDefault="00AF2ED6" w:rsidP="00C7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F2ED6" w:rsidRPr="00145E54" w:rsidTr="00C733BA">
        <w:trPr>
          <w:trHeight w:hRule="exact" w:val="102"/>
        </w:trPr>
        <w:tc>
          <w:tcPr>
            <w:tcW w:w="3220" w:type="dxa"/>
            <w:gridSpan w:val="2"/>
            <w:vMerge/>
            <w:vAlign w:val="center"/>
            <w:hideMark/>
          </w:tcPr>
          <w:p w:rsidR="00AF2ED6" w:rsidRPr="00F426FE" w:rsidRDefault="00AF2ED6" w:rsidP="00C7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358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ED6" w:rsidRPr="00145E54" w:rsidRDefault="00AF2ED6" w:rsidP="00C733BA">
            <w:pPr>
              <w:widowControl w:val="0"/>
              <w:autoSpaceDE w:val="0"/>
              <w:autoSpaceDN w:val="0"/>
              <w:spacing w:after="0" w:line="240" w:lineRule="auto"/>
              <w:ind w:left="29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Протокол</w:t>
            </w:r>
            <w:proofErr w:type="spellEnd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 xml:space="preserve"> №1</w:t>
            </w:r>
          </w:p>
        </w:tc>
        <w:tc>
          <w:tcPr>
            <w:tcW w:w="3622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ED6" w:rsidRPr="00E0727E" w:rsidRDefault="00AF2ED6" w:rsidP="00C733BA">
            <w:pPr>
              <w:widowControl w:val="0"/>
              <w:autoSpaceDE w:val="0"/>
              <w:autoSpaceDN w:val="0"/>
              <w:spacing w:after="0" w:line="240" w:lineRule="auto"/>
              <w:ind w:left="45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Приказ</w:t>
            </w:r>
            <w:proofErr w:type="spellEnd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w w:val="102"/>
                <w:sz w:val="20"/>
                <w:lang w:val="ru-RU"/>
              </w:rPr>
              <w:t>65</w:t>
            </w:r>
          </w:p>
        </w:tc>
      </w:tr>
      <w:tr w:rsidR="00AF2ED6" w:rsidRPr="00145E54" w:rsidTr="00C733BA">
        <w:trPr>
          <w:trHeight w:val="274"/>
        </w:trPr>
        <w:tc>
          <w:tcPr>
            <w:tcW w:w="32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ED6" w:rsidRPr="00145E54" w:rsidRDefault="00AF2ED6" w:rsidP="00C733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8" w:type="dxa"/>
            <w:gridSpan w:val="2"/>
            <w:vMerge/>
            <w:vAlign w:val="center"/>
            <w:hideMark/>
          </w:tcPr>
          <w:p w:rsidR="00AF2ED6" w:rsidRPr="00145E54" w:rsidRDefault="00AF2ED6" w:rsidP="00C7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2" w:type="dxa"/>
            <w:gridSpan w:val="2"/>
            <w:vMerge/>
            <w:vAlign w:val="center"/>
            <w:hideMark/>
          </w:tcPr>
          <w:p w:rsidR="00AF2ED6" w:rsidRPr="00145E54" w:rsidRDefault="00AF2ED6" w:rsidP="00C7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F2ED6" w:rsidRPr="00145E54" w:rsidTr="00C733BA">
        <w:trPr>
          <w:gridAfter w:val="1"/>
          <w:wAfter w:w="150" w:type="dxa"/>
          <w:trHeight w:hRule="exact" w:val="382"/>
        </w:trPr>
        <w:tc>
          <w:tcPr>
            <w:tcW w:w="2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ED6" w:rsidRPr="00145E54" w:rsidRDefault="00AF2ED6" w:rsidP="00C733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Руководитель</w:t>
            </w:r>
            <w:proofErr w:type="spellEnd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 xml:space="preserve"> МО</w:t>
            </w:r>
          </w:p>
        </w:tc>
        <w:tc>
          <w:tcPr>
            <w:tcW w:w="389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ED6" w:rsidRPr="00145E54" w:rsidRDefault="00AF2ED6" w:rsidP="00C733BA">
            <w:pPr>
              <w:widowControl w:val="0"/>
              <w:autoSpaceDE w:val="0"/>
              <w:autoSpaceDN w:val="0"/>
              <w:spacing w:after="0" w:line="240" w:lineRule="auto"/>
              <w:ind w:right="7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w w:val="102"/>
                <w:sz w:val="20"/>
                <w:lang w:val="ru-RU"/>
              </w:rPr>
              <w:t xml:space="preserve">                  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 xml:space="preserve"> "2</w:t>
            </w:r>
            <w:r>
              <w:rPr>
                <w:rFonts w:ascii="Times New Roman" w:hAnsi="Times New Roman" w:cs="Times New Roman"/>
                <w:color w:val="000000"/>
                <w:w w:val="102"/>
                <w:sz w:val="20"/>
                <w:lang w:val="ru-RU"/>
              </w:rPr>
              <w:t>7</w:t>
            </w:r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 xml:space="preserve">" </w:t>
            </w:r>
            <w:proofErr w:type="spellStart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августа</w:t>
            </w:r>
            <w:proofErr w:type="spellEnd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 xml:space="preserve">  2022 г.</w:t>
            </w:r>
          </w:p>
        </w:tc>
        <w:tc>
          <w:tcPr>
            <w:tcW w:w="34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ED6" w:rsidRPr="00145E54" w:rsidRDefault="00AF2ED6" w:rsidP="00C733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w w:val="102"/>
                <w:sz w:val="20"/>
                <w:lang w:val="ru-RU"/>
              </w:rPr>
              <w:t>27</w:t>
            </w:r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 xml:space="preserve">" </w:t>
            </w:r>
            <w:proofErr w:type="spellStart"/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августа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Pr="00145E54">
              <w:rPr>
                <w:rFonts w:ascii="Times New Roman" w:hAnsi="Times New Roman" w:cs="Times New Roman"/>
                <w:color w:val="000000"/>
                <w:w w:val="102"/>
                <w:sz w:val="20"/>
              </w:rPr>
              <w:t>2022 г.</w:t>
            </w:r>
          </w:p>
        </w:tc>
      </w:tr>
    </w:tbl>
    <w:p w:rsidR="00AF2ED6" w:rsidRPr="00145E54" w:rsidRDefault="00AF2ED6" w:rsidP="00AF2ED6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  <w:w w:val="102"/>
          <w:sz w:val="20"/>
        </w:rPr>
        <w:t>_____________</w:t>
      </w:r>
      <w:proofErr w:type="spellStart"/>
      <w:r>
        <w:rPr>
          <w:rFonts w:ascii="Times New Roman" w:hAnsi="Times New Roman" w:cs="Times New Roman"/>
          <w:color w:val="000000"/>
          <w:w w:val="102"/>
          <w:sz w:val="20"/>
          <w:lang w:val="ru-RU"/>
        </w:rPr>
        <w:t>Абаева</w:t>
      </w:r>
      <w:proofErr w:type="spellEnd"/>
      <w:r>
        <w:rPr>
          <w:rFonts w:ascii="Times New Roman" w:hAnsi="Times New Roman" w:cs="Times New Roman"/>
          <w:color w:val="000000"/>
          <w:w w:val="102"/>
          <w:sz w:val="20"/>
        </w:rPr>
        <w:t xml:space="preserve"> </w:t>
      </w:r>
      <w:r>
        <w:rPr>
          <w:rFonts w:ascii="Times New Roman" w:hAnsi="Times New Roman" w:cs="Times New Roman"/>
          <w:color w:val="000000"/>
          <w:w w:val="102"/>
          <w:sz w:val="20"/>
          <w:lang w:val="ru-RU"/>
        </w:rPr>
        <w:t>Л</w:t>
      </w:r>
      <w:r>
        <w:rPr>
          <w:rFonts w:ascii="Times New Roman" w:hAnsi="Times New Roman" w:cs="Times New Roman"/>
          <w:color w:val="000000"/>
          <w:w w:val="102"/>
          <w:sz w:val="20"/>
        </w:rPr>
        <w:t>.</w:t>
      </w:r>
      <w:r>
        <w:rPr>
          <w:rFonts w:ascii="Times New Roman" w:hAnsi="Times New Roman" w:cs="Times New Roman"/>
          <w:color w:val="000000"/>
          <w:w w:val="102"/>
          <w:sz w:val="20"/>
          <w:lang w:val="ru-RU"/>
        </w:rPr>
        <w:t>А</w:t>
      </w:r>
      <w:r w:rsidRPr="00145E54">
        <w:rPr>
          <w:rFonts w:ascii="Times New Roman" w:hAnsi="Times New Roman" w:cs="Times New Roman"/>
          <w:color w:val="000000"/>
          <w:w w:val="102"/>
          <w:sz w:val="20"/>
        </w:rPr>
        <w:t>.</w:t>
      </w:r>
      <w:proofErr w:type="gramEnd"/>
    </w:p>
    <w:p w:rsidR="00AF2ED6" w:rsidRPr="00145E54" w:rsidRDefault="00AF2ED6" w:rsidP="00AF2ED6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145E54">
        <w:rPr>
          <w:rFonts w:ascii="Times New Roman" w:hAnsi="Times New Roman" w:cs="Times New Roman"/>
          <w:color w:val="000000"/>
          <w:w w:val="102"/>
          <w:sz w:val="20"/>
        </w:rPr>
        <w:t>Протокол</w:t>
      </w:r>
      <w:proofErr w:type="spellEnd"/>
      <w:r w:rsidRPr="00145E54">
        <w:rPr>
          <w:rFonts w:ascii="Times New Roman" w:hAnsi="Times New Roman" w:cs="Times New Roman"/>
          <w:color w:val="000000"/>
          <w:w w:val="102"/>
          <w:sz w:val="20"/>
        </w:rPr>
        <w:t xml:space="preserve"> №1</w:t>
      </w:r>
    </w:p>
    <w:p w:rsidR="00AF2ED6" w:rsidRPr="00145E54" w:rsidRDefault="00AF2ED6" w:rsidP="00AF2ED6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145E54">
        <w:rPr>
          <w:rFonts w:ascii="Times New Roman" w:hAnsi="Times New Roman" w:cs="Times New Roman"/>
          <w:color w:val="000000"/>
          <w:w w:val="102"/>
          <w:sz w:val="20"/>
          <w:lang w:val="ru-RU"/>
        </w:rPr>
        <w:t>от "27" августа</w:t>
      </w:r>
      <w:r>
        <w:rPr>
          <w:rFonts w:ascii="Times New Roman" w:hAnsi="Times New Roman" w:cs="Times New Roman"/>
          <w:color w:val="000000"/>
          <w:w w:val="102"/>
          <w:sz w:val="20"/>
          <w:lang w:val="ru-RU"/>
        </w:rPr>
        <w:t xml:space="preserve"> </w:t>
      </w:r>
      <w:r w:rsidRPr="00145E54">
        <w:rPr>
          <w:rFonts w:ascii="Times New Roman" w:hAnsi="Times New Roman" w:cs="Times New Roman"/>
          <w:color w:val="000000"/>
          <w:w w:val="102"/>
          <w:sz w:val="20"/>
          <w:lang w:val="ru-RU"/>
        </w:rPr>
        <w:t>2022 г.</w:t>
      </w:r>
    </w:p>
    <w:p w:rsidR="00AF2ED6" w:rsidRPr="00145E54" w:rsidRDefault="00AF2ED6" w:rsidP="00AF2ED6">
      <w:pPr>
        <w:tabs>
          <w:tab w:val="left" w:pos="142"/>
        </w:tabs>
        <w:spacing w:after="0" w:line="240" w:lineRule="auto"/>
        <w:ind w:right="3654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AF2ED6" w:rsidRPr="00145E54" w:rsidRDefault="00AF2ED6" w:rsidP="00AF2ED6">
      <w:pPr>
        <w:tabs>
          <w:tab w:val="left" w:pos="142"/>
        </w:tabs>
        <w:spacing w:after="0" w:line="240" w:lineRule="auto"/>
        <w:ind w:right="3654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3654"/>
        <w:jc w:val="right"/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360" w:lineRule="auto"/>
        <w:ind w:right="3654"/>
        <w:jc w:val="right"/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360" w:lineRule="auto"/>
        <w:ind w:right="3654"/>
        <w:jc w:val="right"/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</w:pPr>
    </w:p>
    <w:p w:rsidR="001A1C46" w:rsidRPr="0088110F" w:rsidRDefault="00E24419" w:rsidP="0088110F">
      <w:pPr>
        <w:autoSpaceDE w:val="0"/>
        <w:autoSpaceDN w:val="0"/>
        <w:spacing w:after="0" w:line="360" w:lineRule="auto"/>
        <w:ind w:right="3654"/>
        <w:jc w:val="right"/>
        <w:rPr>
          <w:sz w:val="20"/>
          <w:szCs w:val="20"/>
          <w:lang w:val="ru-RU"/>
        </w:rPr>
      </w:pPr>
      <w:r w:rsidRPr="0088110F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РАБОЧАЯ ПРОГРАММА</w:t>
      </w:r>
    </w:p>
    <w:p w:rsidR="001A1C46" w:rsidRPr="0088110F" w:rsidRDefault="00E24419" w:rsidP="0088110F">
      <w:pPr>
        <w:autoSpaceDE w:val="0"/>
        <w:autoSpaceDN w:val="0"/>
        <w:spacing w:after="0" w:line="360" w:lineRule="auto"/>
        <w:ind w:right="4426"/>
        <w:jc w:val="right"/>
        <w:rPr>
          <w:sz w:val="20"/>
          <w:szCs w:val="20"/>
          <w:lang w:val="ru-RU"/>
        </w:rPr>
      </w:pPr>
      <w:r w:rsidRPr="0088110F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(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</w:rPr>
        <w:t>ID</w:t>
      </w:r>
      <w:r w:rsidRPr="0088110F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 1634018)</w:t>
      </w:r>
    </w:p>
    <w:p w:rsidR="001A1C46" w:rsidRPr="0088110F" w:rsidRDefault="00E24419" w:rsidP="0088110F">
      <w:pPr>
        <w:autoSpaceDE w:val="0"/>
        <w:autoSpaceDN w:val="0"/>
        <w:spacing w:after="0" w:line="360" w:lineRule="auto"/>
        <w:ind w:right="4026"/>
        <w:jc w:val="right"/>
        <w:rPr>
          <w:sz w:val="20"/>
          <w:szCs w:val="20"/>
          <w:lang w:val="ru-RU"/>
        </w:rPr>
      </w:pPr>
      <w:r w:rsidRPr="0088110F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учебного предмета</w:t>
      </w:r>
    </w:p>
    <w:p w:rsidR="001A1C46" w:rsidRPr="0088110F" w:rsidRDefault="00E24419" w:rsidP="0088110F">
      <w:pPr>
        <w:autoSpaceDE w:val="0"/>
        <w:autoSpaceDN w:val="0"/>
        <w:spacing w:after="0" w:line="360" w:lineRule="auto"/>
        <w:ind w:right="4184"/>
        <w:jc w:val="right"/>
        <w:rPr>
          <w:sz w:val="20"/>
          <w:szCs w:val="20"/>
          <w:lang w:val="ru-RU"/>
        </w:rPr>
      </w:pPr>
      <w:r w:rsidRPr="0088110F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«Русский язык»</w:t>
      </w:r>
    </w:p>
    <w:p w:rsidR="001A1C46" w:rsidRPr="0088110F" w:rsidRDefault="00E24419" w:rsidP="0088110F">
      <w:pPr>
        <w:autoSpaceDE w:val="0"/>
        <w:autoSpaceDN w:val="0"/>
        <w:spacing w:after="0" w:line="360" w:lineRule="auto"/>
        <w:ind w:right="2740"/>
        <w:jc w:val="right"/>
        <w:rPr>
          <w:sz w:val="20"/>
          <w:szCs w:val="20"/>
          <w:lang w:val="ru-RU"/>
        </w:rPr>
      </w:pPr>
      <w:r w:rsidRPr="0088110F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для 5 класса основного общего образования</w:t>
      </w:r>
    </w:p>
    <w:p w:rsidR="001A1C46" w:rsidRPr="0088110F" w:rsidRDefault="00E24419" w:rsidP="0088110F">
      <w:pPr>
        <w:autoSpaceDE w:val="0"/>
        <w:autoSpaceDN w:val="0"/>
        <w:spacing w:after="0" w:line="360" w:lineRule="auto"/>
        <w:ind w:right="3624"/>
        <w:jc w:val="right"/>
        <w:rPr>
          <w:sz w:val="20"/>
          <w:szCs w:val="20"/>
          <w:lang w:val="ru-RU"/>
        </w:rPr>
      </w:pPr>
      <w:r w:rsidRPr="0088110F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на 2022-2023  учебный год</w:t>
      </w:r>
    </w:p>
    <w:p w:rsidR="0088110F" w:rsidRDefault="0088110F" w:rsidP="0088110F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1A1C46" w:rsidRPr="0088110F" w:rsidRDefault="00E24419" w:rsidP="0088110F">
      <w:pPr>
        <w:autoSpaceDE w:val="0"/>
        <w:autoSpaceDN w:val="0"/>
        <w:spacing w:after="0" w:line="240" w:lineRule="auto"/>
        <w:ind w:right="20"/>
        <w:jc w:val="right"/>
        <w:rPr>
          <w:sz w:val="20"/>
          <w:szCs w:val="20"/>
          <w:lang w:val="ru-RU"/>
        </w:rPr>
      </w:pPr>
      <w:r w:rsidRPr="0088110F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Составитель: </w:t>
      </w:r>
      <w:r w:rsidR="00D3602B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Васильева Надежда Леонид</w:t>
      </w:r>
      <w:r w:rsidRPr="0088110F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овна</w:t>
      </w:r>
      <w:r w:rsidR="00AF2ED6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,</w:t>
      </w:r>
    </w:p>
    <w:p w:rsidR="001A1C46" w:rsidRPr="0088110F" w:rsidRDefault="00E24419" w:rsidP="0088110F">
      <w:pPr>
        <w:autoSpaceDE w:val="0"/>
        <w:autoSpaceDN w:val="0"/>
        <w:spacing w:after="0" w:line="240" w:lineRule="auto"/>
        <w:ind w:right="30"/>
        <w:jc w:val="right"/>
        <w:rPr>
          <w:sz w:val="20"/>
          <w:szCs w:val="20"/>
          <w:lang w:val="ru-RU"/>
        </w:rPr>
      </w:pPr>
      <w:r w:rsidRPr="0088110F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учитель русского языка и литературы</w:t>
      </w:r>
    </w:p>
    <w:p w:rsidR="001A1C46" w:rsidRPr="0088110F" w:rsidRDefault="001A1C46" w:rsidP="0088110F">
      <w:pPr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3708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3708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3708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3708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3708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3708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88110F">
      <w:pPr>
        <w:autoSpaceDE w:val="0"/>
        <w:autoSpaceDN w:val="0"/>
        <w:spacing w:after="0" w:line="240" w:lineRule="auto"/>
        <w:ind w:right="3708"/>
        <w:jc w:val="right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88110F" w:rsidRDefault="0088110F" w:rsidP="00AF2ED6">
      <w:pPr>
        <w:autoSpaceDE w:val="0"/>
        <w:autoSpaceDN w:val="0"/>
        <w:spacing w:after="0" w:line="240" w:lineRule="auto"/>
        <w:ind w:right="3708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1A1C46" w:rsidRPr="0088110F" w:rsidRDefault="00D3602B" w:rsidP="0088110F">
      <w:pPr>
        <w:autoSpaceDE w:val="0"/>
        <w:autoSpaceDN w:val="0"/>
        <w:spacing w:after="0" w:line="240" w:lineRule="auto"/>
        <w:ind w:right="3708"/>
        <w:jc w:val="right"/>
        <w:rPr>
          <w:sz w:val="20"/>
          <w:szCs w:val="20"/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Яныль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="00E24419" w:rsidRPr="0088110F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2022</w:t>
      </w:r>
    </w:p>
    <w:p w:rsidR="001A1C46" w:rsidRPr="0088110F" w:rsidRDefault="001A1C46" w:rsidP="0088110F">
      <w:pPr>
        <w:spacing w:after="0" w:line="240" w:lineRule="auto"/>
        <w:rPr>
          <w:sz w:val="20"/>
          <w:szCs w:val="20"/>
          <w:lang w:val="ru-RU"/>
        </w:rPr>
        <w:sectPr w:rsidR="001A1C46" w:rsidRPr="0088110F">
          <w:pgSz w:w="11900" w:h="16840"/>
          <w:pgMar w:top="83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1A1C46" w:rsidRPr="0088110F" w:rsidRDefault="001A1C46" w:rsidP="0088110F">
      <w:pPr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288"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Минпросвещения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России от 31 05 2021 г № 287, зарегистрирован Министерством юстиции Российской Федерации 05 07 2021 г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,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рег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665887" w:rsidRDefault="00665887" w:rsidP="0088110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</w:pPr>
    </w:p>
    <w:p w:rsidR="001A1C46" w:rsidRPr="00E24419" w:rsidRDefault="00E24419" w:rsidP="0088110F">
      <w:pPr>
        <w:autoSpaceDE w:val="0"/>
        <w:autoSpaceDN w:val="0"/>
        <w:spacing w:after="0" w:line="240" w:lineRule="auto"/>
        <w:jc w:val="center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ПОЯСНИТЕЛЬНАЯ ЗАПИСКА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Личностные  и  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метапредметные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jc w:val="center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ОБЩАЯ ХАРАКТЕРИСТИКА УЧЕБНОГО ПРЕДМЕТА «РУССКИЙ ЯЗЫК»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межнационального общения русский язык является средством коммуникации всех народов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Российской Федерации, основой их социально-экономической, культурной и духовной консолидации.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firstLine="180"/>
        <w:rPr>
          <w:sz w:val="20"/>
          <w:szCs w:val="20"/>
          <w:lang w:val="ru-RU"/>
        </w:rPr>
      </w:pP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ситуациях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общения определяют успешность социализации личности и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возможности её самореализации в различных жизненно важных для человека областях.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720"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432"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Обучение русскому языку в школе направлено на совершенствование нравственной и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самообразования.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144"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288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Соответствующие умения и навыки представлены в перечне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метапредметных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665887" w:rsidRDefault="00665887" w:rsidP="0088110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</w:pPr>
    </w:p>
    <w:p w:rsidR="001A1C46" w:rsidRPr="00E24419" w:rsidRDefault="00E24419" w:rsidP="0088110F">
      <w:pPr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ЦЕЛИ ИЗУЧЕНИЯ УЧЕБНОГО ПРЕДМЕТА «РУССКИЙ ЯЗЫК»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Целями изучения русского языка по программам основного общего образования являются: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​человеческой деятельности;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проявление уважения к общероссийской и русской культуре, к культуре и языкам всех народов Российской Федерации;</w:t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обогащение активного и потенциального словарного запаса и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использование в собственной речевой практике разнообразных грамматических средств;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совершенствование орфографической и пунктуационной грамотности; воспитание стремления к речевому самосовершенствованию;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совершенствование речевой деятельности, коммуникативных умений, обеспечивающих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несплошной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текст,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инфографика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65887" w:rsidRDefault="00665887" w:rsidP="0088110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</w:pPr>
    </w:p>
    <w:p w:rsidR="00665887" w:rsidRDefault="00665887" w:rsidP="0088110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</w:pPr>
    </w:p>
    <w:p w:rsidR="004E3514" w:rsidRDefault="004E3514" w:rsidP="0088110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</w:pPr>
    </w:p>
    <w:p w:rsidR="001A1C46" w:rsidRPr="00E24419" w:rsidRDefault="00E24419" w:rsidP="0088110F">
      <w:pPr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lastRenderedPageBreak/>
        <w:t>МЕСТО УЧЕБНОГО ПРЕДМЕТА «РУССКИЙ ЯЗЫК» В УЧЕБНОМ ПЛАНЕ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144"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576"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Учебным планом на изучение русского языка в 5 классе отводится  - 170 ч. (5 часов в неделю).</w:t>
      </w:r>
    </w:p>
    <w:p w:rsidR="001A1C46" w:rsidRPr="00E24419" w:rsidRDefault="001A1C46" w:rsidP="0088110F">
      <w:pPr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</w:p>
    <w:p w:rsidR="001A1C46" w:rsidRPr="00E24419" w:rsidRDefault="00E24419" w:rsidP="0088110F">
      <w:pPr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СОДЕРЖАНИЕ УЧЕБНОГО ПРЕДМЕТА 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 w:right="5616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Общие сведения о языке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Богатство и выразительность русского языка.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Лингвистика как наука о языке.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Основные разделы лингвистики.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 w:right="1872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Язык и речь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Язык и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речь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.Р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ечь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устная и письменная, монологическая и диалогическая,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полилог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Виды речевой деятельности (говорение, слушание, чтение, письмо), их особенности.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1008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Участие в диалоге на лингвистические темы (в рамках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 и темы на основе жизненных наблюдений.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Речевые формулы приветствия, прощания, просьбы, благодарности.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Виды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аудирования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: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выборочное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, ознакомительное, детальное.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Виды чтения: изучающее, ознакомительное, просмотровое, поисковое.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 w:right="144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Текст </w:t>
      </w:r>
      <w:r w:rsidRPr="00E24419">
        <w:rPr>
          <w:sz w:val="20"/>
          <w:szCs w:val="20"/>
          <w:lang w:val="ru-RU"/>
        </w:rPr>
        <w:br/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Текст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и его основные признаки. Тема и главная мысль текста.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Микротема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текста. Ключевые слова.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864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864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Повествование как тип речи. Рассказ.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432"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микротем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и абзацев, способов и сре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дств св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Информационная переработка текста: простой и сложный план текста.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1584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Функциональные разновидности языка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665887" w:rsidRDefault="00665887" w:rsidP="0088110F">
      <w:pPr>
        <w:autoSpaceDE w:val="0"/>
        <w:autoSpaceDN w:val="0"/>
        <w:spacing w:after="0" w:line="240" w:lineRule="auto"/>
        <w:ind w:left="180" w:right="5472"/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</w:pPr>
    </w:p>
    <w:p w:rsidR="00665887" w:rsidRDefault="00E24419" w:rsidP="00665887">
      <w:pPr>
        <w:autoSpaceDE w:val="0"/>
        <w:autoSpaceDN w:val="0"/>
        <w:spacing w:after="0" w:line="240" w:lineRule="auto"/>
        <w:ind w:left="180" w:right="5472"/>
        <w:jc w:val="center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СИСТЕМА ЯЗЫКА </w:t>
      </w:r>
    </w:p>
    <w:p w:rsidR="001A1C46" w:rsidRPr="00E24419" w:rsidRDefault="00E24419" w:rsidP="00665887">
      <w:pPr>
        <w:autoSpaceDE w:val="0"/>
        <w:autoSpaceDN w:val="0"/>
        <w:spacing w:after="0" w:line="240" w:lineRule="auto"/>
        <w:ind w:left="180" w:right="5472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Фонетика. Графика. Орфоэпия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Фонетика и графика как разделы лингвистики.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Звук как единица языка. Смыслоразличительная роль звука.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Система гласных звуков.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Система согласных звуков.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 w:right="2448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Изменение звуков в речевом потоке. Элементы фонетической транскрипции. Слог. Ударение. Свойства русского ударения.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Соотношение звуков и букв.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Фонетический анализ слова.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Способы обозначения [й’], мягкости согласных.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Основные выразительные средства фонетики.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Прописные и строчные буквы.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Интонация, её функции. Основные элементы интонации.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 w:right="6336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Орфография </w:t>
      </w:r>
      <w:r w:rsidRPr="00E24419">
        <w:rPr>
          <w:sz w:val="20"/>
          <w:szCs w:val="20"/>
          <w:lang w:val="ru-RU"/>
        </w:rPr>
        <w:br/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Орфография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как раздел лингвистики.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Понятие «орфограмма». Буквенные и небуквенные орфограммы.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Правописание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разделительных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ъ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ь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 w:right="6192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Лексикология </w:t>
      </w:r>
      <w:r w:rsidRPr="00E24419">
        <w:rPr>
          <w:sz w:val="20"/>
          <w:szCs w:val="20"/>
          <w:lang w:val="ru-RU"/>
        </w:rPr>
        <w:br/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Лексикология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как раздел лингвистики.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144"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Синонимы. Антонимы. Омонимы. Паронимы.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Лексический анализ слов (в рамках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 w:right="6480"/>
        <w:rPr>
          <w:sz w:val="20"/>
          <w:szCs w:val="20"/>
          <w:lang w:val="ru-RU"/>
        </w:rPr>
      </w:pPr>
      <w:proofErr w:type="spellStart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lastRenderedPageBreak/>
        <w:t>Морфемика</w:t>
      </w:r>
      <w:proofErr w:type="spellEnd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. Орфография </w:t>
      </w:r>
      <w:r w:rsidRPr="00E24419">
        <w:rPr>
          <w:sz w:val="20"/>
          <w:szCs w:val="20"/>
          <w:lang w:val="ru-RU"/>
        </w:rPr>
        <w:br/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Морфемика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как раздел лингвистики.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864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Чередование звуков в морфемах (в том числе чередование гласных с нулём звука).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Морфемный анализ слов.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Уместное использование слов с суффиксами оценки в собственной речи.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864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Правописание корней с проверяемыми, непроверяемыми, ​непроизносимыми согласными (в рамках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Правописание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ё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—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после шипящих в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корне слова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-з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(-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с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Правописание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ы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—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и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после приставок.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Правописание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ы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—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и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после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ц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 w:right="3024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Морфология. Культура речи. Орфография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Морфология как раздел грамматики. Грамматическое значение слова.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Имя существительное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</w:t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Род, число, падеж имени существительного.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Имена существительные общего рода.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Имена существительные, имеющие форму только единственного или только множественного числа. </w:t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Морфологический анализ имён существительных.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1872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Правописание собственных имён существительных.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Правописание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ь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на конце имён существительных после шипящих.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Правописание безударных окончаний имён существительных.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 w:right="432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Правописание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—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е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(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ё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) после шипящих 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ц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в суффиксах и окончаниях имён существительных. Правописание суффиксов </w:t>
      </w:r>
      <w:proofErr w:type="gramStart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ч</w:t>
      </w:r>
      <w:proofErr w:type="gramEnd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ик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- 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— 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щик</w:t>
      </w:r>
      <w:proofErr w:type="spellEnd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; 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ек</w:t>
      </w:r>
      <w:proofErr w:type="spellEnd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— 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ик</w:t>
      </w:r>
      <w:proofErr w:type="spellEnd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- 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(-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чик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 имён существительных.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Правописание корней с чередованием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а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//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: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л</w:t>
      </w:r>
      <w:proofErr w:type="gramEnd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аг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 — 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лож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-; 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раст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 — 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ращ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 — 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рос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-; 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гар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 — 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гор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-,-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зар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 — 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зор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-;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 -клан- 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—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 -клон-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скак</w:t>
      </w:r>
      <w:proofErr w:type="spellEnd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- 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—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 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скоч</w:t>
      </w:r>
      <w:proofErr w:type="spellEnd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Слитное и раздельное написание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не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с именами существительными.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Имя прилагательное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Имена прилагательные полные и краткие, их синтаксические функции.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Склонение имён прилагательных. 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Морфологический анализ имён прилагательных.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Правописание безударных окончаний имён прилагательных.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 w:right="1008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Правописание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—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е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после шипящих 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ц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в суффиксах и окончаниях имён прилагательных. Правописание кратких форм имён прилагательных с основой на шипящий.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Слитное и раздельное написание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не 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 именами прилагательными.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1296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Глагол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Глагол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Глаголы совершенного и несовершенного вида, возвратные и невозвратные.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665887" w:rsidRDefault="00E24419" w:rsidP="00665887">
      <w:pPr>
        <w:autoSpaceDE w:val="0"/>
        <w:autoSpaceDN w:val="0"/>
        <w:spacing w:after="0" w:line="240" w:lineRule="auto"/>
        <w:ind w:left="180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Спряжение глагола.</w:t>
      </w:r>
    </w:p>
    <w:p w:rsidR="001A1C46" w:rsidRPr="00E24419" w:rsidRDefault="00E24419" w:rsidP="00665887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Нормы словоизменения глаголов, постановки ударения в глагольных формах (в рамках изученного)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.П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равописание корней с чередованием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е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//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и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: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бер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 — 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бир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-, 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блест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 — 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блист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-, 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дер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 — 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дир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-,-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жег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 — 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жиг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-, 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мер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 — 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мир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-, 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пер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 — 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пир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-, 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стел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 — 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стил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-, 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тер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 — 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тир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1008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Использование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ь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Правописание </w:t>
      </w:r>
      <w:proofErr w:type="gram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т</w:t>
      </w:r>
      <w:proofErr w:type="gramEnd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ся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ться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в глаголах, суффиксов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ова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 —-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ева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-,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ыва</w:t>
      </w:r>
      <w:proofErr w:type="spellEnd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—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-ива-</w:t>
      </w:r>
      <w:r w:rsidRPr="00E24419">
        <w:rPr>
          <w:rFonts w:ascii="Times New Roman" w:eastAsia="Times New Roman" w:hAnsi="Times New Roman"/>
          <w:i/>
          <w:color w:val="000000"/>
          <w:sz w:val="20"/>
          <w:szCs w:val="20"/>
          <w:lang w:val="ru-RU"/>
        </w:rPr>
        <w:t>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Правописание безударных личных окончаний глагола.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Правописание гласной перед суффиксом </w:t>
      </w:r>
      <w:proofErr w:type="gram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-л</w:t>
      </w:r>
      <w:proofErr w:type="gramEnd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в формах прошедшего времени глагола.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Слитное и раздельное написание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не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с глаголами.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 w:right="864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Синтаксис. Культура речи. Пунктуация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Синтаксис как раздел грамматики. Словосочетание и предложение как единицы синтаксиса.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Словосочетание и его признаки. Основные виды словосочетаний по морфологическим свойствам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главного слова (именные, глагольные, наречные). Средства связи слов в словосочетании.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Синтаксический анализ словосочетания.</w:t>
      </w:r>
    </w:p>
    <w:p w:rsidR="004E3514" w:rsidRDefault="004E3514" w:rsidP="0088110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:rsidR="001A1C46" w:rsidRPr="00E24419" w:rsidRDefault="00E24419" w:rsidP="0088110F">
      <w:pPr>
        <w:autoSpaceDE w:val="0"/>
        <w:autoSpaceDN w:val="0"/>
        <w:spacing w:after="0" w:line="240" w:lineRule="auto"/>
        <w:jc w:val="center"/>
        <w:rPr>
          <w:sz w:val="20"/>
          <w:szCs w:val="20"/>
          <w:lang w:val="ru-RU"/>
        </w:rPr>
      </w:pPr>
      <w:bookmarkStart w:id="0" w:name="_GoBack"/>
      <w:bookmarkEnd w:id="0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lastRenderedPageBreak/>
        <w:t>Предложение и его признаки. Виды предложений по цели высказывания и эмоциональной окраске.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432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Тире между подлежащим и сказуемым.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288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Дополнение (прямое и косвенное) и типичные средства его выражения.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1A1C46" w:rsidRPr="00E24419" w:rsidRDefault="00E24419" w:rsidP="0088110F">
      <w:pPr>
        <w:autoSpaceDE w:val="0"/>
        <w:autoSpaceDN w:val="0"/>
        <w:spacing w:after="0" w:line="240" w:lineRule="auto"/>
        <w:ind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Предложения с однородными членами (без союзов, с одиночным союзом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и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союзами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а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но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однако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зато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да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(в значении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и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),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да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(в значении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но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).</w:t>
      </w:r>
      <w:proofErr w:type="gramEnd"/>
    </w:p>
    <w:p w:rsidR="001A1C46" w:rsidRPr="00E24419" w:rsidRDefault="00E24419" w:rsidP="0088110F">
      <w:pPr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Предложения с обобщающим словом при однородных членах.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 w:right="72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Предложения с обращением, особенности интонации. Обращение и средства его выражения. Синтаксический анализ простого и простого осложнённого предложений.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576" w:firstLine="180"/>
        <w:rPr>
          <w:sz w:val="20"/>
          <w:szCs w:val="20"/>
          <w:lang w:val="ru-RU"/>
        </w:rPr>
      </w:pP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и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союзами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а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но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однако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зато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да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(в значении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и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),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да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(в значении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но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).</w:t>
      </w:r>
      <w:proofErr w:type="gramEnd"/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Предложения простые и сложные. Сложные предложения с бессоюзной и союзной связью.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864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Предложения сложносочинённые и сложноподчинённые (общее представление, практическое усвоение).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и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но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а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однако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зато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да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Предложения с прямой речью.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Пунктуационное оформление предложений с прямой речью.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Диалог.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Пунктуационное оформление диалога на письме.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Пунктуация как раздел лингвистики.</w:t>
      </w:r>
    </w:p>
    <w:p w:rsidR="001A1C46" w:rsidRPr="00E24419" w:rsidRDefault="001A1C46" w:rsidP="0088110F">
      <w:pPr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</w:p>
    <w:p w:rsidR="001A1C46" w:rsidRPr="00E24419" w:rsidRDefault="00E24419" w:rsidP="0088110F">
      <w:pPr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ПЛАНИРУЕМЫЕ ОБРАЗОВАТЕЛЬНЫЕ РЕЗУЛЬТАТЫ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самовоспитания и саморазвития, формирования внутренней позиции личности.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proofErr w:type="gram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Гражданского воспитания: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понимание роли различных социальных институтов в жизни человека;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формируемое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волонтёрство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Патриотического воспитания: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proofErr w:type="gram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Духовно-нравственного воспитания: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нормс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учётом осознания последствий поступков; активное неприятие асоциальных поступков; свобода и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ответственностьличности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в условиях индивидуального и общественного пространства.</w:t>
      </w:r>
      <w:proofErr w:type="gramEnd"/>
    </w:p>
    <w:p w:rsidR="001A1C46" w:rsidRPr="00E24419" w:rsidRDefault="00E24419" w:rsidP="00665887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proofErr w:type="gram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Эстетического воспитания: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восприимчивость к разным видам искусства, традициям и творчеству своего и других народов; понимание 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lastRenderedPageBreak/>
        <w:t xml:space="preserve">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разныхвидах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искусства.</w:t>
      </w:r>
      <w:proofErr w:type="gramEnd"/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осознание ценности жизни с опорой на собственный жизненный и читательский опыт;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</w:t>
      </w:r>
      <w:proofErr w:type="spellStart"/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употреб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​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ление</w:t>
      </w:r>
      <w:proofErr w:type="spellEnd"/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собственный опыт и выстраивая дальнейшие цели;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умение принимать себя и других, не осуждая;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навыков рефлексии, признание своего права на ошибку и такого же права другого человека.</w:t>
      </w:r>
      <w:proofErr w:type="gramEnd"/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Трудового воспитания: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самостоятельно выполнять такого рода деятельность;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интерес к практическому изучению профессий и труда ​раз​личного рода, в том числе на основе применения </w:t>
      </w:r>
      <w:proofErr w:type="spellStart"/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изучае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​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мого</w:t>
      </w:r>
      <w:proofErr w:type="spellEnd"/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предметного знания и ознакомления с деятельностью филологов,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proofErr w:type="gram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Экологического воспитания: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</w:t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технологической и социальной сред; готовность к участию в практической деятельности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экологической направленности.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proofErr w:type="gram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Ценности научного познания: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чело​века,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установка на осмысление опыта, наблюдений, поступков и стремление совершенствовать пути достижения индивидуального и коллективного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благо​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получия</w:t>
      </w:r>
      <w:proofErr w:type="spellEnd"/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.</w:t>
      </w:r>
    </w:p>
    <w:p w:rsidR="001A1C46" w:rsidRPr="00E24419" w:rsidRDefault="00E24419" w:rsidP="00665887">
      <w:pPr>
        <w:autoSpaceDE w:val="0"/>
        <w:autoSpaceDN w:val="0"/>
        <w:spacing w:after="0" w:line="240" w:lineRule="auto"/>
        <w:ind w:left="144" w:right="110"/>
        <w:rPr>
          <w:sz w:val="20"/>
          <w:szCs w:val="20"/>
          <w:lang w:val="ru-RU"/>
        </w:rPr>
      </w:pPr>
      <w:proofErr w:type="gram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Адаптации обучающегося к изменяющимся условиям социальной и природной среды: 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освоение обучающимися социального опыта, основных социальных ролей, норм и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правилобщественного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потребность во взаимодействии в условиях неопределённости, открытость опыту и знаниям других;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умение оперировать основными понятиями, терминами и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способность осознавать стрессовую ситуацию, оценивать происходящие изменения и их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последствия, опираясь на жизненный, речевой и читательский опыт;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воспринимать стрессовую ситуацию как вызов, требующий контрмер; оценивать ситуацию стресса, корректировать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665887" w:rsidRDefault="00665887" w:rsidP="0088110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</w:pPr>
    </w:p>
    <w:p w:rsidR="001A1C46" w:rsidRPr="00E24419" w:rsidRDefault="00E24419" w:rsidP="0088110F">
      <w:pPr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1. Овладение универсальными учебными познавательными действиями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Базовые логические действия: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выявлять и характеризовать существенные признаки языковых единиц, языковых явлений и процессов;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lastRenderedPageBreak/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выявлять дефицит информации текста, необходимой для решения поставленной учебной задачи; </w:t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</w:t>
      </w:r>
      <w:proofErr w:type="spellStart"/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оптималь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​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ный</w:t>
      </w:r>
      <w:proofErr w:type="spellEnd"/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вариант с учётом самостоятельно выделенных критериев.</w:t>
      </w:r>
    </w:p>
    <w:p w:rsidR="001A1C46" w:rsidRPr="00E24419" w:rsidRDefault="00E24419" w:rsidP="00665887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proofErr w:type="gram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Базовые исследовательские действия: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использовать вопросы как исследовательский инструмент познания в языковом образовании; </w:t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формулировать вопросы, фиксирующие несоответствие между реальным и желательным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состоянием ситуации, и самостоятельно устанавливать искомое и данное;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составлять алгоритм действий и использовать его для решения учебных задач;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</w:t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Работа с информацией: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</w:t>
      </w:r>
      <w:proofErr w:type="spellStart"/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таб</w:t>
      </w:r>
      <w:proofErr w:type="spellEnd"/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​лицах, схемах;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использовать различные виды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аудирования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и чтения для оценки текста с точки зрения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достоверности и применимости содержащейся в нём информации и усвоения необходимой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информации с целью решения учебных задач;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оценивать надёжность информации по критериям,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пред​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ложенным</w:t>
      </w:r>
      <w:proofErr w:type="spellEnd"/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учителем или сформулированным самостоятельно;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эффективно запоминать и систематизировать информацию.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2. </w:t>
      </w:r>
      <w:proofErr w:type="gramStart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Овладение универсальными учебными коммуникативными действиями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Общение: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распознавать невербальные средства общения, понимать значение социальных знаков;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знать и распознавать предпосылки конфликтных ситуаций и смягчать конфликты, вести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переговоры;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публично представлять результаты проведённого языкового анализа, выполненного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лингвистического эксперимента, исследования, проекта;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A1C46" w:rsidRPr="00E24419" w:rsidRDefault="00E24419" w:rsidP="00665887">
      <w:pPr>
        <w:autoSpaceDE w:val="0"/>
        <w:autoSpaceDN w:val="0"/>
        <w:spacing w:after="0" w:line="240" w:lineRule="auto"/>
        <w:ind w:left="180" w:right="864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Совместная деятельность: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понимать и использовать преимущества командной и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ин​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дивидуальной</w:t>
      </w:r>
      <w:proofErr w:type="spellEnd"/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работы при решении</w:t>
      </w:r>
      <w:r w:rsidR="00665887">
        <w:rPr>
          <w:sz w:val="20"/>
          <w:szCs w:val="20"/>
          <w:lang w:val="ru-RU"/>
        </w:rPr>
        <w:t xml:space="preserve"> 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конкретной проблемы, ​обосновывать необходимость применения групповых форм ​взаимодействия при решении поставленной задачи; </w:t>
      </w:r>
      <w:r w:rsidR="00665887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совмест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​ной работы; уметь обобщать мнения нескольких людей, проявлять готовность руководить, выполнять поручения, подчиняться; </w:t>
      </w:r>
      <w:r w:rsidR="00665887">
        <w:rPr>
          <w:sz w:val="20"/>
          <w:szCs w:val="20"/>
          <w:lang w:val="ru-RU"/>
        </w:rPr>
        <w:br/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</w:t>
      </w:r>
      <w:r w:rsidR="00665887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оценивать качество своего вклада в общий продукт по критериям, самостоятельно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сформулированным участниками взаимодействия; сравнивать результаты с исходной задачей и вклад каждого 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lastRenderedPageBreak/>
        <w:t>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3. </w:t>
      </w:r>
      <w:proofErr w:type="gramStart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Овладение универсальными учебными регулятивными действиями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Самоорганизация: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выявлять проблемы для решения в учебных и жизненных ситуациях;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делать выбор и брать ответственность за решение.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Самоконтроль: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самомотивации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и рефлексии; </w:t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давать адекватную оценку учебной ситуации и предлагать план её изменения;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объяснять причины достижения (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недостижения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) результата </w:t>
      </w:r>
      <w:proofErr w:type="spellStart"/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дея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​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тельности</w:t>
      </w:r>
      <w:proofErr w:type="spellEnd"/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Эмоциональный интеллект: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развивать способность управлять собственными эмоциями и эмоциями других;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 w:right="4464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Принятие себя и других: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осознанно относиться к другому человеку и его мнению; признавать своё и чужое право на ошибку;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принимать себя и других, не осуждая;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проявлять открытость;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осознавать невозможность контролировать всё вокруг.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Общие сведения о языке</w:t>
      </w:r>
      <w:proofErr w:type="gramStart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сознавать богатство и выразительность русского языка, приводить примеры, свидетельствующие об этом.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Язык и речь</w:t>
      </w:r>
      <w:proofErr w:type="gramStart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Х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Участвовать в диалоге на лингвистические темы (в рамках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 и в диалоге/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полилоге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на основе жизненных наблюдений объёмом не менее 3 реплик.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Владеть различными видами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аудирования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: выборочным, ​ознакомительным, детальным — научно-учебных и художественных текстов различных функционально-смысловых типов речи.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 w:right="288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100 слов.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firstLine="180"/>
        <w:rPr>
          <w:sz w:val="20"/>
          <w:szCs w:val="20"/>
          <w:lang w:val="ru-RU"/>
        </w:rPr>
      </w:pP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для сжатого изложения — не менее 110 слов).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Осуществлять выбор языковых сре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дств дл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я создания высказывания в соответствии с целью, темой и коммуникативным замыслом.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288" w:firstLine="180"/>
        <w:rPr>
          <w:sz w:val="20"/>
          <w:szCs w:val="20"/>
          <w:lang w:val="ru-RU"/>
        </w:rPr>
      </w:pP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пунктограммы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и слова с непроверяемыми написаниями);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Текст</w:t>
      </w:r>
      <w:proofErr w:type="gramStart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микротем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и абзацев.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288"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функ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​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ционально-смысловому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типу речи.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 </w:t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Применять знание основных признаков текста (повествование) в практике его создания.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lastRenderedPageBreak/>
        <w:tab/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</w:t>
      </w:r>
      <w:proofErr w:type="gramEnd"/>
    </w:p>
    <w:p w:rsidR="001A1C46" w:rsidRPr="00E24419" w:rsidRDefault="001A1C46" w:rsidP="0088110F">
      <w:pPr>
        <w:spacing w:after="0" w:line="240" w:lineRule="auto"/>
        <w:rPr>
          <w:sz w:val="20"/>
          <w:szCs w:val="20"/>
          <w:lang w:val="ru-RU"/>
        </w:rPr>
        <w:sectPr w:rsidR="001A1C46" w:rsidRPr="00E24419">
          <w:pgSz w:w="11900" w:h="16840"/>
          <w:pgMar w:top="298" w:right="674" w:bottom="308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1A1C46" w:rsidRPr="00E24419" w:rsidRDefault="001A1C46" w:rsidP="0088110F">
      <w:pPr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</w:p>
    <w:p w:rsidR="001A1C46" w:rsidRPr="00E24419" w:rsidRDefault="00E24419" w:rsidP="0088110F">
      <w:pPr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сочинения объёмом не менее 70 слов).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firstLine="180"/>
        <w:rPr>
          <w:sz w:val="20"/>
          <w:szCs w:val="20"/>
          <w:lang w:val="ru-RU"/>
        </w:rPr>
      </w:pP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Представлять сообщение на заданную тему в виде презентации.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целостность, связность, информативность).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Функциональные разновидности языка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меть общее представление об особенностях разговорной речи, функциональных стилей, языка художественной литературы.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Система языка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Фонетика. Графика. Орфоэпия</w:t>
      </w:r>
      <w:proofErr w:type="gramStart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Х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арактеризовать звуки; понимать различие между звуком и буквой, характеризовать систему звуков.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Проводить фонетический анализ слов.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Орфография</w:t>
      </w:r>
      <w:proofErr w:type="gramStart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Распознавать изученные орфограммы.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разделительных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ъ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ь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Лексикология</w:t>
      </w:r>
      <w:proofErr w:type="gramStart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 </w:t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Характеризовать тематические группы слов, родовые и видовые понятия.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Проводить лексический анализ слов (в рамках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1008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spellStart"/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паро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​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нимов</w:t>
      </w:r>
      <w:proofErr w:type="spellEnd"/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 w:right="2880"/>
        <w:rPr>
          <w:sz w:val="20"/>
          <w:szCs w:val="20"/>
          <w:lang w:val="ru-RU"/>
        </w:rPr>
      </w:pPr>
      <w:proofErr w:type="spellStart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Морфемика</w:t>
      </w:r>
      <w:proofErr w:type="spellEnd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. Орфография</w:t>
      </w:r>
      <w:proofErr w:type="gramStart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Х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арактеризовать морфему как минимальную значимую единицу языка.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 w:right="72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Находить чередование звуков в морфемах (в том числе чередование гласных с нулём звука). Проводить морфемный анализ слов.</w:t>
      </w:r>
    </w:p>
    <w:p w:rsidR="001A1C46" w:rsidRPr="00E24419" w:rsidRDefault="00E24419" w:rsidP="00665887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Применять знания по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морфемике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-з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(-с); ы — и после приставок; корней с</w:t>
      </w:r>
      <w:r w:rsidR="00665887">
        <w:rPr>
          <w:sz w:val="20"/>
          <w:szCs w:val="20"/>
          <w:lang w:val="ru-RU"/>
        </w:rPr>
        <w:t xml:space="preserve"> 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—о после шипящих в корне слова;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ы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—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и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после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ц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Уместно использовать слова с суффиксами оценки в собственной речи.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Морфология. Культура речи. Орфография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рименять знания о частях речи как лексико-грамматических разрядах слов, о грамматическом значении слова, о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сис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​теме частей речи в русском языке для решения практико-ориентированных учебных задач.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Распознавать имена существительные, имена прилагательные, глаголы.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Имя существительное</w:t>
      </w:r>
      <w:proofErr w:type="gramStart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Определять лексико-грамматические разряды имён существительных.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Проводить морфологический анализ имён существительных.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288"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Соблюдать нормы правописания имён существительных: безударных окончаний;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—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е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(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ё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) после шипящих 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ц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в суффиксах и окончаниях; суффиксов </w:t>
      </w:r>
      <w:proofErr w:type="gramStart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ч</w:t>
      </w:r>
      <w:proofErr w:type="gramEnd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ик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— 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щик</w:t>
      </w:r>
      <w:proofErr w:type="spellEnd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ек</w:t>
      </w:r>
      <w:proofErr w:type="spellEnd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— 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ик</w:t>
      </w:r>
      <w:proofErr w:type="spellEnd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 (-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чик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-);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корней с чередованием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а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//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: 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лаг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—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лож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; 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раст</w:t>
      </w:r>
      <w:proofErr w:type="spellEnd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—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ращ</w:t>
      </w:r>
      <w:proofErr w:type="spellEnd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—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рос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; 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гар</w:t>
      </w:r>
      <w:proofErr w:type="spellEnd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—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гор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зар</w:t>
      </w:r>
      <w:proofErr w:type="spellEnd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—</w:t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зор</w:t>
      </w:r>
      <w:proofErr w:type="spellEnd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;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-клан-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—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-клон-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скак</w:t>
      </w:r>
      <w:proofErr w:type="spellEnd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—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скоч</w:t>
      </w:r>
      <w:proofErr w:type="spellEnd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; употребления/неупотребления 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ь</w:t>
      </w:r>
      <w:proofErr w:type="spellEnd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 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на 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lastRenderedPageBreak/>
        <w:t xml:space="preserve">конце имён существительных после шипящих; слитное и раздельное написание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не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Имя прилагательное</w:t>
      </w:r>
      <w:proofErr w:type="gramStart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864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изучен​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ного</w:t>
      </w:r>
      <w:proofErr w:type="spellEnd"/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Соблюдать нормы правописания имён прилагательных: безударных окончаний;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—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е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после шипящих 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ц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не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с именами прилагательными.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Глагол</w:t>
      </w:r>
      <w:proofErr w:type="gramStart"/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Различать глаголы совершенного и несовершенного вида, возвратные и невозвратные.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Определять спряжение глагола, уметь спрягать глаголы.</w:t>
      </w:r>
    </w:p>
    <w:p w:rsidR="001A1C46" w:rsidRPr="00E24419" w:rsidRDefault="00E24419" w:rsidP="00665887">
      <w:pPr>
        <w:autoSpaceDE w:val="0"/>
        <w:autoSpaceDN w:val="0"/>
        <w:spacing w:after="0" w:line="240" w:lineRule="auto"/>
        <w:ind w:left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144" w:firstLine="180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Соблюдать нормы правописания глаголов: корней с чередованием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е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//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и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; использования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 xml:space="preserve">ь 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т</w:t>
      </w:r>
      <w:proofErr w:type="gramEnd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ся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ться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в глаголах; суффиксов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ова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-— 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ева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-,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</w:t>
      </w:r>
      <w:proofErr w:type="spellStart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ыва</w:t>
      </w:r>
      <w:proofErr w:type="spellEnd"/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—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-ива-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; личных окончаний глагола, гласной перед суффиксом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-л-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в формах прошедшего времени глагола; слитного и раздельного написания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не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с глаголами.</w:t>
      </w:r>
    </w:p>
    <w:p w:rsidR="001A1C46" w:rsidRPr="00E24419" w:rsidRDefault="00E24419" w:rsidP="0088110F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sz w:val="20"/>
          <w:szCs w:val="20"/>
          <w:lang w:val="ru-RU"/>
        </w:rPr>
      </w:pP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Синтаксис. Культура речи. Пунктуация</w:t>
      </w: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</w:t>
      </w:r>
      <w:r w:rsidRPr="00E24419">
        <w:rPr>
          <w:sz w:val="20"/>
          <w:szCs w:val="20"/>
          <w:lang w:val="ru-RU"/>
        </w:rPr>
        <w:br/>
      </w:r>
      <w:r w:rsidRPr="00E24419">
        <w:rPr>
          <w:sz w:val="20"/>
          <w:szCs w:val="20"/>
          <w:lang w:val="ru-RU"/>
        </w:rPr>
        <w:tab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firstLine="180"/>
        <w:rPr>
          <w:sz w:val="20"/>
          <w:szCs w:val="20"/>
          <w:lang w:val="ru-RU"/>
        </w:rPr>
      </w:pP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нео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​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сложнённые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1A1C46" w:rsidRPr="00E24419" w:rsidRDefault="00E24419" w:rsidP="0088110F">
      <w:pPr>
        <w:autoSpaceDE w:val="0"/>
        <w:autoSpaceDN w:val="0"/>
        <w:spacing w:after="0" w:line="240" w:lineRule="auto"/>
        <w:ind w:right="576" w:firstLine="180"/>
        <w:rPr>
          <w:sz w:val="20"/>
          <w:szCs w:val="20"/>
          <w:lang w:val="ru-RU"/>
        </w:rPr>
      </w:pPr>
      <w:proofErr w:type="gram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и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союзами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а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но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однако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зато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да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(в значении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и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),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да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(в значении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но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и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но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а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однако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зато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E24419">
        <w:rPr>
          <w:rFonts w:ascii="Times New Roman" w:eastAsia="Times New Roman" w:hAnsi="Times New Roman"/>
          <w:b/>
          <w:i/>
          <w:color w:val="000000"/>
          <w:sz w:val="20"/>
          <w:szCs w:val="20"/>
          <w:lang w:val="ru-RU"/>
        </w:rPr>
        <w:t>да</w:t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; оформлять на письме диалог.</w:t>
      </w:r>
    </w:p>
    <w:p w:rsidR="001A1C46" w:rsidRPr="00E24419" w:rsidRDefault="001A1C46">
      <w:pPr>
        <w:rPr>
          <w:sz w:val="20"/>
          <w:szCs w:val="20"/>
          <w:lang w:val="ru-RU"/>
        </w:rPr>
        <w:sectPr w:rsidR="001A1C46" w:rsidRPr="00E24419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1A1C46" w:rsidRPr="00E24419" w:rsidRDefault="001A1C46">
      <w:pPr>
        <w:autoSpaceDE w:val="0"/>
        <w:autoSpaceDN w:val="0"/>
        <w:spacing w:after="64" w:line="220" w:lineRule="exact"/>
        <w:rPr>
          <w:sz w:val="20"/>
          <w:szCs w:val="20"/>
          <w:lang w:val="ru-RU"/>
        </w:rPr>
      </w:pPr>
    </w:p>
    <w:p w:rsidR="001A1C46" w:rsidRPr="00E24419" w:rsidRDefault="00E24419" w:rsidP="00C72070">
      <w:pPr>
        <w:autoSpaceDE w:val="0"/>
        <w:autoSpaceDN w:val="0"/>
        <w:spacing w:after="258" w:line="233" w:lineRule="auto"/>
        <w:jc w:val="center"/>
        <w:rPr>
          <w:sz w:val="20"/>
          <w:szCs w:val="20"/>
        </w:rPr>
      </w:pPr>
      <w:r w:rsidRPr="00E24419">
        <w:rPr>
          <w:rFonts w:ascii="Times New Roman" w:eastAsia="Times New Roman" w:hAnsi="Times New Roman"/>
          <w:b/>
          <w:color w:val="000000"/>
          <w:w w:val="101"/>
          <w:sz w:val="20"/>
          <w:szCs w:val="20"/>
        </w:rPr>
        <w:t>ТЕМАТИЧЕСКОЕ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82"/>
        <w:gridCol w:w="528"/>
        <w:gridCol w:w="1106"/>
        <w:gridCol w:w="969"/>
        <w:gridCol w:w="171"/>
        <w:gridCol w:w="864"/>
        <w:gridCol w:w="4493"/>
        <w:gridCol w:w="1418"/>
        <w:gridCol w:w="2603"/>
      </w:tblGrid>
      <w:tr w:rsidR="001A1C46" w:rsidRPr="00E24419" w:rsidTr="00C72070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№</w:t>
            </w:r>
            <w:r w:rsidRPr="00E24419">
              <w:rPr>
                <w:sz w:val="20"/>
                <w:szCs w:val="20"/>
              </w:rPr>
              <w:br/>
            </w:r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п/п</w:t>
            </w:r>
          </w:p>
        </w:tc>
        <w:tc>
          <w:tcPr>
            <w:tcW w:w="2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Количество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Дата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br/>
            </w: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4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Виды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Виды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, </w:t>
            </w: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формы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2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Электронные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(</w:t>
            </w: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цифровые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) </w:t>
            </w: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образовательные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ресурсы</w:t>
            </w:r>
            <w:proofErr w:type="spellEnd"/>
          </w:p>
        </w:tc>
      </w:tr>
      <w:tr w:rsidR="001A1C46" w:rsidRPr="00E24419" w:rsidTr="00C72070">
        <w:trPr>
          <w:trHeight w:hRule="exact" w:val="732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контрольные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ind w:left="68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практические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  <w:tc>
          <w:tcPr>
            <w:tcW w:w="4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  <w:tc>
          <w:tcPr>
            <w:tcW w:w="2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</w:tr>
      <w:tr w:rsidR="001A1C46" w:rsidRPr="00E24419">
        <w:trPr>
          <w:trHeight w:hRule="exact"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1. ПОВТОРЕНИЕ </w:t>
            </w:r>
          </w:p>
        </w:tc>
      </w:tr>
      <w:tr w:rsidR="001A1C46" w:rsidRPr="00E24419" w:rsidTr="00C72070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Повторение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пройденного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материала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02.09.2022 08.09.2022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Чтение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текста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,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лекция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,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конспектирование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https://resh.edu.ru/subject/lesson/7621/</w:t>
            </w:r>
          </w:p>
        </w:tc>
      </w:tr>
      <w:tr w:rsidR="001A1C46" w:rsidRPr="00E24419" w:rsidTr="00C72070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</w:tr>
      <w:tr w:rsidR="001A1C46" w:rsidRPr="00D3602B">
        <w:trPr>
          <w:trHeight w:hRule="exact"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Раздел 2. ОБЩИЕ  СВЕДЕНИЯ  О  ЯЗЫКЕ </w:t>
            </w:r>
          </w:p>
        </w:tc>
      </w:tr>
      <w:tr w:rsidR="001A1C46" w:rsidRPr="00E24419" w:rsidTr="00C7207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Богатство и выразительность русского языка.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09.09.2022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Самостоятельно формулировать суждения о красоте и богатстве русского языка на основе проведённого анализа;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https://pandia.ru/text/79/147/83189.php</w:t>
            </w:r>
          </w:p>
        </w:tc>
      </w:tr>
      <w:tr w:rsidR="001A1C46" w:rsidRPr="00E24419" w:rsidTr="00C7207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Лингвистика как наука о языке.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12.09.2022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Характеризовать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основные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разделы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лингвистики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https://pandia.ru/text/79/147/83189.php</w:t>
            </w:r>
          </w:p>
        </w:tc>
      </w:tr>
      <w:tr w:rsidR="001A1C46" w:rsidRPr="00E24419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</w:tr>
      <w:tr w:rsidR="001A1C46" w:rsidRPr="00E24419">
        <w:trPr>
          <w:trHeight w:hRule="exact"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3. ЯЗЫК И  РЕЧЬ </w:t>
            </w:r>
          </w:p>
        </w:tc>
      </w:tr>
      <w:tr w:rsidR="001A1C46" w:rsidRPr="00E24419" w:rsidTr="00C72070">
        <w:trPr>
          <w:trHeight w:hRule="exact" w:val="10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Язык и речь. Монолог. Диалог.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Полилог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13.09.2022 16.09.2022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https://resh.edu.ru/subject/lesson/7653/conspect/312212/</w:t>
            </w:r>
          </w:p>
        </w:tc>
      </w:tr>
      <w:tr w:rsidR="001A1C46" w:rsidRPr="00E24419" w:rsidTr="00C7207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Речь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как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деятельность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19.09.2022 23.09.2022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45" w:lineRule="auto"/>
              <w:ind w:left="72" w:right="720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Использовать приёмы различных видов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аудирования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и чтения;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45" w:lineRule="auto"/>
              <w:ind w:right="144"/>
              <w:jc w:val="center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;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Тестирование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https://resh.edu.ru/subject/lesson/7621/conspect/306307/</w:t>
            </w:r>
          </w:p>
        </w:tc>
      </w:tr>
      <w:tr w:rsidR="001A1C46" w:rsidRPr="00E24419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10</w:t>
            </w:r>
          </w:p>
        </w:tc>
        <w:tc>
          <w:tcPr>
            <w:tcW w:w="1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</w:tr>
      <w:tr w:rsidR="001A1C46" w:rsidRPr="00E24419">
        <w:trPr>
          <w:trHeight w:hRule="exact"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4. ТЕКСТ</w:t>
            </w:r>
          </w:p>
        </w:tc>
      </w:tr>
      <w:tr w:rsidR="001A1C46" w:rsidRPr="00D3602B" w:rsidTr="00C72070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Текст и его основные признаки.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26.09.2022 30.09.2022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7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Распознавать основные признаки текста;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Членить текст на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композиционносмысловые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части (абзацы);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2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Устный опрос; Самооценка с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использованием</w:t>
            </w: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«О</w:t>
            </w:r>
            <w:proofErr w:type="gram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ценочного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subject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lesson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/7624/</w:t>
            </w:r>
          </w:p>
        </w:tc>
      </w:tr>
      <w:tr w:rsidR="001A1C46" w:rsidRPr="00E24419" w:rsidTr="00C72070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Композиционная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структура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текста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24.09.2022 25.09.2022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7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Распознавать основные признаки текста;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Членить текст на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композиционносмысловые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части (абзацы);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https://resh.edu.ru/subject/lesson/7660/</w:t>
            </w:r>
          </w:p>
        </w:tc>
      </w:tr>
      <w:tr w:rsidR="001A1C46" w:rsidRPr="00E24419" w:rsidTr="00C72070">
        <w:trPr>
          <w:trHeight w:hRule="exact" w:val="13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Функциональносмысловые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типы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речи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03.10.2022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Устанавливать взаимосвязь описанных в тексте событий, явлений, процессов;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Создавать тексты, опираясь на знание основных признаков текста, особенностей функционально-смысловых типов речи, функциональных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разновидностей языка (в рамках изученного);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https://resh.edu.ru/subject/lesson/7660/</w:t>
            </w:r>
          </w:p>
        </w:tc>
      </w:tr>
    </w:tbl>
    <w:p w:rsidR="001A1C46" w:rsidRPr="00E24419" w:rsidRDefault="001A1C46">
      <w:pPr>
        <w:autoSpaceDE w:val="0"/>
        <w:autoSpaceDN w:val="0"/>
        <w:spacing w:after="0" w:line="14" w:lineRule="exact"/>
        <w:rPr>
          <w:sz w:val="20"/>
          <w:szCs w:val="20"/>
        </w:rPr>
      </w:pPr>
    </w:p>
    <w:p w:rsidR="001A1C46" w:rsidRPr="00E24419" w:rsidRDefault="001A1C46">
      <w:pPr>
        <w:rPr>
          <w:sz w:val="20"/>
          <w:szCs w:val="20"/>
        </w:rPr>
        <w:sectPr w:rsidR="001A1C46" w:rsidRPr="00E24419">
          <w:pgSz w:w="16840" w:h="11900"/>
          <w:pgMar w:top="282" w:right="640" w:bottom="5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1C46" w:rsidRPr="00E24419" w:rsidRDefault="001A1C46">
      <w:pPr>
        <w:autoSpaceDE w:val="0"/>
        <w:autoSpaceDN w:val="0"/>
        <w:spacing w:after="66" w:line="220" w:lineRule="exact"/>
        <w:rPr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82"/>
        <w:gridCol w:w="528"/>
        <w:gridCol w:w="1106"/>
        <w:gridCol w:w="969"/>
        <w:gridCol w:w="1035"/>
        <w:gridCol w:w="4493"/>
        <w:gridCol w:w="1418"/>
        <w:gridCol w:w="2603"/>
      </w:tblGrid>
      <w:tr w:rsidR="001A1C46" w:rsidRPr="00E24419" w:rsidTr="00C7207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Повествование как тип речи. Рассказ.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04.10.2022 05.10.2022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Создавать тексты функционально-смыслового типа речи (повествование) с опорой на жизненный и читательский опыт; тексты с опорой на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сюжетную картину;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https://resh.edu.ru/subject/lesson/7660/</w:t>
            </w:r>
          </w:p>
        </w:tc>
      </w:tr>
      <w:tr w:rsidR="001A1C46" w:rsidRPr="00E24419" w:rsidTr="00C72070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4.5.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Смысловой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анализ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текста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06.10.2022 07.10.2022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4" w:lineRule="auto"/>
              <w:ind w:left="72"/>
              <w:rPr>
                <w:sz w:val="20"/>
                <w:szCs w:val="20"/>
                <w:lang w:val="ru-RU"/>
              </w:rPr>
            </w:pP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Создавать тексты функционально-смыслового типа речи (повествование) с опорой на жизненный и читательский опыт; тексты с опорой на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сюжетную картину;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Восстанавливать деформированный текст,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корректировать восстановленный текст с опорой на образец;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Составлять план текста (простой, сложный) и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пересказывать его содержание по плану в устной и письменной форме, в том числе с изменением лица рассказчика;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https://resh.edu.ru/subject/lesson/7660/</w:t>
            </w:r>
          </w:p>
        </w:tc>
      </w:tr>
      <w:tr w:rsidR="001A1C46" w:rsidRPr="00E24419" w:rsidTr="00C72070">
        <w:trPr>
          <w:trHeight w:hRule="exact" w:val="25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4.6.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Информационная переработка текста. Редактирование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10.10.2022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54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Создавать текст электронной презентации с учётом внеязыковых требований, предъявляемых к ней, и в соответствии со спецификой употребления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языковых средств;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Редактировать собственные/созданные другими обучающимися тексты с целью совершенствования их содержания: оценивать достоверность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фактического материала, анализировать текст с точки зрения целостности, связности,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информативности;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Сопоставлять исходный и отредактированный тексты;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https://resh.edu.ru/subject/lesson/7660/</w:t>
            </w:r>
          </w:p>
        </w:tc>
      </w:tr>
      <w:tr w:rsidR="001A1C46" w:rsidRPr="00E24419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10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</w:tr>
      <w:tr w:rsidR="001A1C46" w:rsidRPr="00E2441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5. ФУНКЦИОНАЛЬНЫЕ  РАЗНОВИДНОСТИ  ЯЗЫКА</w:t>
            </w:r>
          </w:p>
        </w:tc>
      </w:tr>
      <w:tr w:rsidR="001A1C46" w:rsidRPr="00E24419" w:rsidTr="00C72070">
        <w:trPr>
          <w:trHeight w:hRule="exact" w:val="123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11.10.2022 12.10.2022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5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Распознавать тексты, принадлежащие к разным функциональным разновидностям языка: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определять сферу использования и соотносить её с той или иной разновидностью языка;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; </w:t>
            </w:r>
            <w:r w:rsidRPr="00E24419">
              <w:rPr>
                <w:sz w:val="20"/>
                <w:szCs w:val="20"/>
              </w:rPr>
              <w:br/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Тестирование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45" w:lineRule="auto"/>
              <w:ind w:left="72" w:right="864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https://multiurok.ru/files/urok-po-razvitiiu-rechifunktsionalnye-raznovidnos.html</w:t>
            </w:r>
          </w:p>
        </w:tc>
      </w:tr>
      <w:tr w:rsidR="001A1C46" w:rsidRPr="00E24419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</w:tr>
      <w:tr w:rsidR="001A1C46" w:rsidRPr="00E2441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6. СИСТЕМА ЯЗЫКА </w:t>
            </w:r>
          </w:p>
        </w:tc>
      </w:tr>
      <w:tr w:rsidR="001A1C46" w:rsidRPr="00E24419" w:rsidTr="00C72070">
        <w:trPr>
          <w:trHeight w:hRule="exact" w:val="10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6.1.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Фонетика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.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Графика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.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Орфоэпия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13.10.2022 18.10.2022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2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Понимать смыслоразличительную функцию звука речи в слове; приводить примеры;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Распознавать звуки речи по заданным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характеристикам;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Определять звуковой состав слова;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; </w:t>
            </w:r>
            <w:r w:rsidRPr="00E24419">
              <w:rPr>
                <w:sz w:val="20"/>
                <w:szCs w:val="20"/>
              </w:rPr>
              <w:br/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ind w:left="72" w:right="864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https://multiurok.ru/files/urok-po-razvitiiu-rechifunktsionalnye-raznovidnos.html</w:t>
            </w:r>
          </w:p>
        </w:tc>
      </w:tr>
    </w:tbl>
    <w:p w:rsidR="001A1C46" w:rsidRPr="00E24419" w:rsidRDefault="001A1C46">
      <w:pPr>
        <w:autoSpaceDE w:val="0"/>
        <w:autoSpaceDN w:val="0"/>
        <w:spacing w:after="0" w:line="14" w:lineRule="exact"/>
        <w:rPr>
          <w:sz w:val="20"/>
          <w:szCs w:val="20"/>
        </w:rPr>
      </w:pPr>
    </w:p>
    <w:p w:rsidR="001A1C46" w:rsidRPr="00E24419" w:rsidRDefault="001A1C46">
      <w:pPr>
        <w:rPr>
          <w:sz w:val="20"/>
          <w:szCs w:val="20"/>
        </w:rPr>
        <w:sectPr w:rsidR="001A1C46" w:rsidRPr="00E24419">
          <w:pgSz w:w="16840" w:h="11900"/>
          <w:pgMar w:top="284" w:right="640" w:bottom="107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1C46" w:rsidRPr="00E24419" w:rsidRDefault="001A1C46">
      <w:pPr>
        <w:autoSpaceDE w:val="0"/>
        <w:autoSpaceDN w:val="0"/>
        <w:spacing w:after="66" w:line="220" w:lineRule="exact"/>
        <w:rPr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82"/>
        <w:gridCol w:w="528"/>
        <w:gridCol w:w="1106"/>
        <w:gridCol w:w="969"/>
        <w:gridCol w:w="1035"/>
        <w:gridCol w:w="4351"/>
        <w:gridCol w:w="1560"/>
        <w:gridCol w:w="2603"/>
      </w:tblGrid>
      <w:tr w:rsidR="001A1C46" w:rsidRPr="00E24419" w:rsidTr="00C72070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6.2.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Орфография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19.10.2022 20.10.2022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4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Оперировать понятием «орфограмма» и различать буквенные и небуквенные орфограммы при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проведении орфографического анализа слова; Распознавать изученные орфограммы;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Применять знания по орфографии в практике правописания (в том числе применять знания о правописании разделительных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ъ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ь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);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Находить и использовать необходимую </w:t>
            </w:r>
            <w:r w:rsidRPr="00E24419">
              <w:rPr>
                <w:sz w:val="20"/>
                <w:szCs w:val="20"/>
                <w:lang w:val="ru-RU"/>
              </w:rPr>
              <w:br/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информацию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; </w:t>
            </w:r>
            <w:r w:rsidRPr="00E24419">
              <w:rPr>
                <w:sz w:val="20"/>
                <w:szCs w:val="20"/>
              </w:rPr>
              <w:br/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Тестирование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;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Диктант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https://resh.edu.ru/subject/lesson/6359/train/142528/</w:t>
            </w:r>
          </w:p>
        </w:tc>
      </w:tr>
      <w:tr w:rsidR="001A1C46" w:rsidRPr="00D3602B" w:rsidTr="00C72070">
        <w:trPr>
          <w:trHeight w:hRule="exact" w:val="44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6.3.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Лексикология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21.10.2022 31.10.2022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57" w:lineRule="auto"/>
              <w:ind w:left="72"/>
              <w:rPr>
                <w:sz w:val="20"/>
                <w:szCs w:val="20"/>
                <w:lang w:val="ru-RU"/>
              </w:rPr>
            </w:pP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словаря);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Распознавать однозначные и многозначные слова, различать прямое и переносное значения слова; Сравнивать прямое и переносное значения слова по заданному признаку;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Распознавать синонимы, антонимы, омонимы; Различать многозначные слова и омонимы;</w:t>
            </w:r>
            <w:proofErr w:type="gram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Уметь правильно употреблять слова-паронимы; Характеризовать тематические группы слов,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родовые и видовые понятия;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Находить основания для тематической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группировки слов;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Группировать слова по тематическому признаку; Проводить лексический анализ слов;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Находить необходимую информацию в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лексических словарях разных видов (толковые словари, словари синонимов, антонимов,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омонимов, паронимов) и использовать её;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54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Контрольная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Практическая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Самооценка с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использованием</w:t>
            </w: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«О</w:t>
            </w:r>
            <w:proofErr w:type="gram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ценочного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80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subject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lesson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/577/</w:t>
            </w:r>
          </w:p>
        </w:tc>
      </w:tr>
      <w:tr w:rsidR="001A1C46" w:rsidRPr="00D3602B" w:rsidTr="00C72070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6.4.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Морфемика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.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Орфография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07.11.2022 14.11.2022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54" w:lineRule="auto"/>
              <w:ind w:left="72"/>
              <w:rPr>
                <w:sz w:val="20"/>
                <w:szCs w:val="20"/>
                <w:lang w:val="ru-RU"/>
              </w:rPr>
            </w:pP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Характеризовать морфему как минимальную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значимую единицу языка;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Распознавать морфемы в слове (корень, приставку, суффикс, окончание), выделять основу слова;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Определять чередование звуков в морфемах (в том числе чередование гласных с нулём звука);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Проводить морфемный анализ слов;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Применять знания по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морфемике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при выполнении языкового анализа различных видов и в практике правописания слов с изученными орфограммами;</w:t>
            </w:r>
            <w:proofErr w:type="gram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Уместно использовать слова с суффиксами оценки в собственной речи;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54" w:lineRule="auto"/>
              <w:ind w:left="72" w:right="144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Письменный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контроль;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Устный опрос; Контрольная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Зачет;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Практическая работа;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subject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lesson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/413/</w:t>
            </w:r>
          </w:p>
        </w:tc>
      </w:tr>
      <w:tr w:rsidR="001A1C46" w:rsidRPr="00E24419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34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</w:tr>
      <w:tr w:rsidR="001A1C46" w:rsidRPr="00D3602B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 w:rsidP="00C72070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>Раздел 7. МОРФОЛОГИЯ. КУЛЬТУРА РЕЧИ. ОРФОГРАФИЯ</w:t>
            </w:r>
          </w:p>
        </w:tc>
      </w:tr>
    </w:tbl>
    <w:p w:rsidR="001A1C46" w:rsidRPr="00E24419" w:rsidRDefault="001A1C46">
      <w:pPr>
        <w:autoSpaceDE w:val="0"/>
        <w:autoSpaceDN w:val="0"/>
        <w:spacing w:after="0" w:line="14" w:lineRule="exact"/>
        <w:rPr>
          <w:sz w:val="20"/>
          <w:szCs w:val="20"/>
          <w:lang w:val="ru-RU"/>
        </w:rPr>
      </w:pPr>
    </w:p>
    <w:p w:rsidR="001A1C46" w:rsidRPr="00E24419" w:rsidRDefault="001A1C46">
      <w:pPr>
        <w:rPr>
          <w:sz w:val="20"/>
          <w:szCs w:val="20"/>
          <w:lang w:val="ru-RU"/>
        </w:rPr>
        <w:sectPr w:rsidR="001A1C46" w:rsidRPr="00E24419">
          <w:pgSz w:w="16840" w:h="11900"/>
          <w:pgMar w:top="284" w:right="640" w:bottom="9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1C46" w:rsidRPr="00E24419" w:rsidRDefault="001A1C46">
      <w:pPr>
        <w:autoSpaceDE w:val="0"/>
        <w:autoSpaceDN w:val="0"/>
        <w:spacing w:after="66" w:line="220" w:lineRule="exact"/>
        <w:rPr>
          <w:sz w:val="20"/>
          <w:szCs w:val="20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82"/>
        <w:gridCol w:w="528"/>
        <w:gridCol w:w="1106"/>
        <w:gridCol w:w="969"/>
        <w:gridCol w:w="1035"/>
        <w:gridCol w:w="4351"/>
        <w:gridCol w:w="1560"/>
        <w:gridCol w:w="2603"/>
      </w:tblGrid>
      <w:tr w:rsidR="001A1C46" w:rsidRPr="00E24419" w:rsidTr="00C72070">
        <w:trPr>
          <w:trHeight w:hRule="exact" w:val="47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7.1.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Морфология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как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лингвистики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15.11.2022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7" w:lineRule="auto"/>
              <w:ind w:left="72"/>
              <w:rPr>
                <w:sz w:val="20"/>
                <w:szCs w:val="20"/>
                <w:lang w:val="ru-RU"/>
              </w:rPr>
            </w:pP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Анализировать и характеризовать особенности грамматического значения слова в отличие от лексического;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Распознавать самостоятельные (знаменательные) части речи и их формы в рамках изученного;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служебные части речи; междометия,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звукоподражательные слова (общее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представление);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Группировать слова разных частей речи по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заданным признакам, находить основания для классификации;</w:t>
            </w:r>
            <w:proofErr w:type="gram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Применять знания о части речи как лексик</w:t>
            </w: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о-</w:t>
            </w:r>
            <w:proofErr w:type="gramEnd"/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грамматическом разряде слов, о грамматическом значении слова, о системе частей речи в русском языке для решения практико-ориентированных учебных задач;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Распознавать имена существительные, имена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прилагательные, глаголы;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Проводить морфологический анализ имён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существительных, частичный морфологический анализ имён прилагательных, глаголов;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Применять знания по морфологии при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выполнении языкового анализа различных видов в речевой практике;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https://resh.edu.ru/subject/lesson/2244/</w:t>
            </w:r>
          </w:p>
        </w:tc>
      </w:tr>
      <w:tr w:rsidR="001A1C46" w:rsidRPr="00D3602B" w:rsidTr="00C72070">
        <w:trPr>
          <w:trHeight w:hRule="exact" w:val="53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7.2.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Имя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существительное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16.11.2022 16.12.2022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7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Определять и характеризовать общее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грамматическое значение, морфологические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признаки и синтаксические функции имени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существительного;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Объяснять роль имени существительного в речи; Определять и характеризовать лексик</w:t>
            </w: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о-</w:t>
            </w:r>
            <w:proofErr w:type="gramEnd"/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грамматические разряды имён существительных по значению, имена существительные собственные и нарицательные; имена существительные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одушевлённые и неодушевлённые;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Различать типы склонения имён существительных; Выявлять разносклоняемые и несклоняемые имена существительные;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Определять род, число, падеж, тип склонения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имён существительных;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Группировать имена существительные по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заданным морфологическим признакам;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Проводить морфологический анализ имён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существительных;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Употреблять имена существительные в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соответствии с нормами словоизменения,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произношения, постановки в них ударения (в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рамках изученного), употребления несклоняемых имён существительных, согласования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прилагательного с существительным общего рода; Применять нормы правописания имён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существительных с изученными орфограммами;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Письменный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контроль;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Устный опрос; Зачет;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Практическая работа;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Тестирование; Диктант;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subject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lesson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/7629/</w:t>
            </w:r>
          </w:p>
        </w:tc>
      </w:tr>
    </w:tbl>
    <w:p w:rsidR="001A1C46" w:rsidRPr="00E24419" w:rsidRDefault="001A1C46">
      <w:pPr>
        <w:autoSpaceDE w:val="0"/>
        <w:autoSpaceDN w:val="0"/>
        <w:spacing w:after="0" w:line="14" w:lineRule="exact"/>
        <w:rPr>
          <w:sz w:val="20"/>
          <w:szCs w:val="20"/>
          <w:lang w:val="ru-RU"/>
        </w:rPr>
      </w:pPr>
    </w:p>
    <w:p w:rsidR="001A1C46" w:rsidRPr="00E24419" w:rsidRDefault="001A1C46">
      <w:pPr>
        <w:rPr>
          <w:sz w:val="20"/>
          <w:szCs w:val="20"/>
          <w:lang w:val="ru-RU"/>
        </w:rPr>
        <w:sectPr w:rsidR="001A1C46" w:rsidRPr="00E24419">
          <w:pgSz w:w="16840" w:h="11900"/>
          <w:pgMar w:top="284" w:right="640" w:bottom="6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1C46" w:rsidRPr="00E24419" w:rsidRDefault="001A1C46">
      <w:pPr>
        <w:autoSpaceDE w:val="0"/>
        <w:autoSpaceDN w:val="0"/>
        <w:spacing w:after="66" w:line="220" w:lineRule="exact"/>
        <w:rPr>
          <w:sz w:val="20"/>
          <w:szCs w:val="20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82"/>
        <w:gridCol w:w="528"/>
        <w:gridCol w:w="1106"/>
        <w:gridCol w:w="969"/>
        <w:gridCol w:w="1035"/>
        <w:gridCol w:w="4351"/>
        <w:gridCol w:w="1560"/>
        <w:gridCol w:w="2603"/>
      </w:tblGrid>
      <w:tr w:rsidR="001A1C46" w:rsidRPr="00D3602B" w:rsidTr="00C72070">
        <w:trPr>
          <w:trHeight w:hRule="exact" w:val="5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7.3.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Имя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прилагательное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17.12.2022 14.01.2023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7" w:lineRule="auto"/>
              <w:ind w:left="72" w:right="144"/>
              <w:rPr>
                <w:sz w:val="20"/>
                <w:szCs w:val="20"/>
                <w:lang w:val="ru-RU"/>
              </w:rPr>
            </w:pP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Определять и характеризовать общее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грамматическое значение, морфологические признаки и синтаксические функции имени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прилагательного;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Характеризовать его роль в речи;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Правильно склонять имена прилагательные;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Применять правила правописания безударных окончаний имён прилагательных;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Различать полную и краткую формы имён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прилагательных;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Применять правила правописания кратких форм имён прилагательных с основой на шипящий; Анализировать особенности использования имён прилагательных в изучаемых текстах;</w:t>
            </w:r>
            <w:proofErr w:type="gram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E24419">
              <w:rPr>
                <w:sz w:val="20"/>
                <w:szCs w:val="20"/>
                <w:lang w:val="ru-RU"/>
              </w:rPr>
              <w:br/>
            </w: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Проводить частичный морфологический анализ имён прилагательных (в рамках изученного); Применять нормы словоизменения имён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прилагательных, нормы согласования имён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прилагательных с существительными общего рода, неизменяемыми именами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существительными; нормы произношения,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постановки ударения (в рамках изученного); Применять нормы правописания о — е после шипящих и ц в суффиксах и окончаниях имён прилагательных; правописания не с именами прилагательными;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4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Практическая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Тестирование;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Диктант;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Самооценка с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использованием</w:t>
            </w: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«О</w:t>
            </w:r>
            <w:proofErr w:type="gram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ценочного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subject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lesson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/7629/</w:t>
            </w:r>
          </w:p>
        </w:tc>
      </w:tr>
    </w:tbl>
    <w:p w:rsidR="001A1C46" w:rsidRPr="00E24419" w:rsidRDefault="001A1C46">
      <w:pPr>
        <w:autoSpaceDE w:val="0"/>
        <w:autoSpaceDN w:val="0"/>
        <w:spacing w:after="0" w:line="14" w:lineRule="exact"/>
        <w:rPr>
          <w:sz w:val="20"/>
          <w:szCs w:val="20"/>
          <w:lang w:val="ru-RU"/>
        </w:rPr>
      </w:pPr>
    </w:p>
    <w:p w:rsidR="001A1C46" w:rsidRPr="00E24419" w:rsidRDefault="001A1C46">
      <w:pPr>
        <w:rPr>
          <w:sz w:val="20"/>
          <w:szCs w:val="20"/>
          <w:lang w:val="ru-RU"/>
        </w:rPr>
        <w:sectPr w:rsidR="001A1C46" w:rsidRPr="00E24419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1C46" w:rsidRPr="00E24419" w:rsidRDefault="001A1C46">
      <w:pPr>
        <w:autoSpaceDE w:val="0"/>
        <w:autoSpaceDN w:val="0"/>
        <w:spacing w:after="66" w:line="220" w:lineRule="exact"/>
        <w:rPr>
          <w:sz w:val="20"/>
          <w:szCs w:val="20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82"/>
        <w:gridCol w:w="528"/>
        <w:gridCol w:w="1106"/>
        <w:gridCol w:w="969"/>
        <w:gridCol w:w="1035"/>
        <w:gridCol w:w="4351"/>
        <w:gridCol w:w="1560"/>
        <w:gridCol w:w="2603"/>
      </w:tblGrid>
      <w:tr w:rsidR="001A1C46" w:rsidRPr="00D3602B" w:rsidTr="00C72070">
        <w:trPr>
          <w:trHeight w:hRule="exact" w:val="68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7.4.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Глагол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16.01.2023 24.02.2023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7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Определять и характеризовать общее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грамматическое значение, морфологические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признаки и синтаксические функции глагола;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 его роль в словосочетании и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предложении, а также в речи;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Различать глаголы совершенного и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несовершенного вида, возвратные и невозвратные; Применять правила правописания </w:t>
            </w: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-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т</w:t>
            </w:r>
            <w:proofErr w:type="gram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ся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и -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ться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в глаголах; суффиксов -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ова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- — -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ева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-, -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ыва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- — -ива-; Распознавать инфинитив и личные формы глагола, приводить соответствующие примеры;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Называть грамматические свойства инфинитива (неопределённой формы) глагола;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Применять правила использования ь как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показателя грамматической формы инфинитива; Определять основу инфинитива;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Выделять основу настоящего (будущего простого) времени глагола;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Определять спряжение глагола, уметь спрягать глаголы;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Группировать глаголы по типу спряжения;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Применять правила правописания личных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окончаний глагола;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Применять правила использования ь после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шипящих как показателя грамматической формы глагола 2-го лица единственного числа;</w:t>
            </w:r>
            <w:proofErr w:type="gram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гласной перед суффиксом </w:t>
            </w: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-л</w:t>
            </w:r>
            <w:proofErr w:type="gram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- в формах прошедшего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времени; слитного и раздельного написания не с глаголами;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Проводить частичный морфологический анализ глаголов (в рамках изученного);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Соблюдать нормы словоизменения глаголов,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постановки ударения в глагольных формах (в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рамках изученного);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4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Письменный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контроль;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Устный опрос; Контрольная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Зачет;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Практическая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Тестирование;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Диктант;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Самооценка с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использованием</w:t>
            </w: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«О</w:t>
            </w:r>
            <w:proofErr w:type="gram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ценочного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subject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lesson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/7627/</w:t>
            </w:r>
          </w:p>
        </w:tc>
      </w:tr>
      <w:tr w:rsidR="001A1C46" w:rsidRPr="00E24419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70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</w:tr>
      <w:tr w:rsidR="001A1C46" w:rsidRPr="00D3602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>Раздел 8. СИНТАКСИС. КУЛЬТУРА РЕЧИ. ПУНКТУАЦИЯ</w:t>
            </w:r>
          </w:p>
        </w:tc>
      </w:tr>
      <w:tr w:rsidR="001A1C46" w:rsidRPr="00E24419" w:rsidTr="00C72070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8.1.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Синтаксис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и пунктуация как разделы лингвистики. </w:t>
            </w:r>
          </w:p>
          <w:p w:rsidR="001A1C46" w:rsidRPr="00E24419" w:rsidRDefault="00E24419">
            <w:pPr>
              <w:autoSpaceDE w:val="0"/>
              <w:autoSpaceDN w:val="0"/>
              <w:spacing w:before="20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Словосочетание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27.02.2023 28.02.2023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4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Распознавать единицы синтаксиса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(словосочетание и предложение);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Определять функции знаков препинания;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Выделять словосочетания из предложения,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распознавать словосочетания по морфологическим свойствам главного слова (именные, глагольные, наречные);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Определять средства связи слов в словосочетании; Определять нарушения норм сочетания слов в составе словосочетания;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Проводить синтаксический анализ словосочетаний (в рамках изученного);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br/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; </w:t>
            </w:r>
            <w:r w:rsidRPr="00E24419">
              <w:rPr>
                <w:sz w:val="20"/>
                <w:szCs w:val="20"/>
              </w:rPr>
              <w:br/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https://resh.edu.ru/subject/lesson/575/</w:t>
            </w:r>
          </w:p>
        </w:tc>
      </w:tr>
    </w:tbl>
    <w:p w:rsidR="001A1C46" w:rsidRPr="00E24419" w:rsidRDefault="001A1C46">
      <w:pPr>
        <w:autoSpaceDE w:val="0"/>
        <w:autoSpaceDN w:val="0"/>
        <w:spacing w:after="0" w:line="14" w:lineRule="exact"/>
        <w:rPr>
          <w:sz w:val="20"/>
          <w:szCs w:val="20"/>
        </w:rPr>
      </w:pPr>
    </w:p>
    <w:p w:rsidR="001A1C46" w:rsidRPr="00E24419" w:rsidRDefault="001A1C46">
      <w:pPr>
        <w:rPr>
          <w:sz w:val="20"/>
          <w:szCs w:val="20"/>
        </w:rPr>
        <w:sectPr w:rsidR="001A1C46" w:rsidRPr="00E24419">
          <w:pgSz w:w="16840" w:h="11900"/>
          <w:pgMar w:top="284" w:right="640" w:bottom="6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1C46" w:rsidRPr="00E24419" w:rsidRDefault="001A1C46">
      <w:pPr>
        <w:autoSpaceDE w:val="0"/>
        <w:autoSpaceDN w:val="0"/>
        <w:spacing w:after="66" w:line="220" w:lineRule="exact"/>
        <w:rPr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82"/>
        <w:gridCol w:w="528"/>
        <w:gridCol w:w="1106"/>
        <w:gridCol w:w="969"/>
        <w:gridCol w:w="1035"/>
        <w:gridCol w:w="4351"/>
        <w:gridCol w:w="1560"/>
        <w:gridCol w:w="2603"/>
      </w:tblGrid>
      <w:tr w:rsidR="001A1C46" w:rsidRPr="00D3602B" w:rsidTr="00C72070">
        <w:trPr>
          <w:trHeight w:hRule="exact" w:val="71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8.2.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Простое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двусоставное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предложение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01.03.2023 07.03.2023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7" w:lineRule="auto"/>
              <w:ind w:left="72"/>
              <w:rPr>
                <w:sz w:val="20"/>
                <w:szCs w:val="20"/>
                <w:lang w:val="ru-RU"/>
              </w:rPr>
            </w:pP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Распознавать предложения по цели высказывания (повествовательные, побудительные,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вопросительные), эмоциональной окраске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(восклицательные и невосклицательные),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количеству грамматических основ (простые и сложные), наличию второстепенных членов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(распространённые и нераспространённые) и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характеризовать их;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Употреблять повествовательные, побудительные, вопросительные, восклицательные предложения в речевой практике, корректируя интонацию в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соответствии с коммуникативной целью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высказывания;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Определять главные (грамматическую основу) и второстепенные члены предложения;</w:t>
            </w:r>
            <w:proofErr w:type="gram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E24419">
              <w:rPr>
                <w:sz w:val="20"/>
                <w:szCs w:val="20"/>
                <w:lang w:val="ru-RU"/>
              </w:rPr>
              <w:br/>
            </w: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Определять и характеризовать морфологические средства выражения подлежащего (именем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существительным или местоимением в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именительном падеже, сочетанием имени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существительным, именем прилагательным);</w:t>
            </w:r>
            <w:proofErr w:type="gram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Применять правила постановки тире между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подлежащим и сказуемым;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Различать распространённые и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нераспространённые предложения, находить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основания для сравнения и сравнивать их;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Определять виды второстепенных членов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предложения и морфологические средства их выражения (в рамках изученного);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Проводить синтаксический анализ простых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двусоставных предложений;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Письменный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контроль;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Практическая работа;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Тестирование;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subject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lesson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/575/</w:t>
            </w:r>
          </w:p>
        </w:tc>
      </w:tr>
      <w:tr w:rsidR="001A1C46" w:rsidRPr="00D3602B" w:rsidTr="00C72070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8.3.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Простое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осложнённое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предложение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08.03.2023 16.03.2023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2" w:lineRule="auto"/>
              <w:ind w:left="72" w:right="288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Анализировать и распознавать неосложнённые предложения и предложения, осложнённые однородными членами или обращением;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Находить в предложении однородные члены и обобщающие слова при них;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Устный опрос; Контрольная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Зачет;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Практическая работа;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subject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lesson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/544/</w:t>
            </w:r>
          </w:p>
        </w:tc>
      </w:tr>
      <w:tr w:rsidR="001A1C46" w:rsidRPr="00D3602B" w:rsidTr="00C72070">
        <w:trPr>
          <w:trHeight w:hRule="exact" w:val="16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8.4.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Сложное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предложение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17.03.2023 23.03.2023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4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Сравнивать простые и сложные предложения, сложные предложения и простые, осложнённые однородными членами;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Определять основания для сравнения;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Самостоятельно формулировать выводы;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Анализировать простые и сложные предложения с точки зрения количества грамматических основ;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Письменный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контроль;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Устный опрос; Практическая работа;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subject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lesson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/1218/</w:t>
            </w:r>
          </w:p>
        </w:tc>
      </w:tr>
    </w:tbl>
    <w:p w:rsidR="001A1C46" w:rsidRPr="00E24419" w:rsidRDefault="001A1C46">
      <w:pPr>
        <w:autoSpaceDE w:val="0"/>
        <w:autoSpaceDN w:val="0"/>
        <w:spacing w:after="0" w:line="14" w:lineRule="exact"/>
        <w:rPr>
          <w:sz w:val="20"/>
          <w:szCs w:val="20"/>
          <w:lang w:val="ru-RU"/>
        </w:rPr>
      </w:pPr>
    </w:p>
    <w:p w:rsidR="001A1C46" w:rsidRPr="00E24419" w:rsidRDefault="001A1C46">
      <w:pPr>
        <w:rPr>
          <w:sz w:val="20"/>
          <w:szCs w:val="20"/>
          <w:lang w:val="ru-RU"/>
        </w:rPr>
        <w:sectPr w:rsidR="001A1C46" w:rsidRPr="00E24419">
          <w:pgSz w:w="16840" w:h="11900"/>
          <w:pgMar w:top="284" w:right="640" w:bottom="5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1C46" w:rsidRPr="00E24419" w:rsidRDefault="001A1C46">
      <w:pPr>
        <w:autoSpaceDE w:val="0"/>
        <w:autoSpaceDN w:val="0"/>
        <w:spacing w:after="66" w:line="220" w:lineRule="exact"/>
        <w:rPr>
          <w:sz w:val="20"/>
          <w:szCs w:val="20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82"/>
        <w:gridCol w:w="528"/>
        <w:gridCol w:w="1106"/>
        <w:gridCol w:w="969"/>
        <w:gridCol w:w="1035"/>
        <w:gridCol w:w="4351"/>
        <w:gridCol w:w="1560"/>
        <w:gridCol w:w="2603"/>
      </w:tblGrid>
      <w:tr w:rsidR="001A1C46" w:rsidRPr="00D3602B" w:rsidTr="00C72070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8.5.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Предложения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с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прямой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речью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03.04.2023 05.04.2023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2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Анализировать предложения с прямой речью и сравнивать их с точки зрения позиции слов автора в предложении и пунктуационного оформления этих предложений;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Самостоятельно формулировать выводы о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пунктуационном оформлении предложений с прямой речью;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Устный опрос; Практическая работа;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Тестирование;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subject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lesson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/36/</w:t>
            </w:r>
          </w:p>
        </w:tc>
      </w:tr>
      <w:tr w:rsidR="001A1C46" w:rsidRPr="00D3602B" w:rsidTr="00C72070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8.6.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Диалог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06.04.2023 07.04.2023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4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Моделировать диалоги на лингвистические темы (в рамках изученного) и темы на основе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жизненных наблюдений;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Анализировать диалоги в художественных текстах с точки зрения пунктуационного оформления; Самостоятельно формулировать выводы о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пунктуационном оформлении диалога;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Применять правила оформления диалога на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письме;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2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Практическая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Самооценка с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использованием</w:t>
            </w: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«О</w:t>
            </w:r>
            <w:proofErr w:type="gram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ценочного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subject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lesson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/38/</w:t>
            </w:r>
          </w:p>
        </w:tc>
      </w:tr>
      <w:tr w:rsidR="001A1C46" w:rsidRPr="00E24419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24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</w:tr>
      <w:tr w:rsidR="001A1C46" w:rsidRPr="00E2441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9. ПОВТОРЕНИЕ </w:t>
            </w:r>
          </w:p>
        </w:tc>
      </w:tr>
      <w:tr w:rsidR="001A1C46" w:rsidRPr="00D3602B" w:rsidTr="00C72070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9.1.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Повторение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пройденного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10.04.2023 11.04.2023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повторить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пройденный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материал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54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Письменный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контроль;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Практическая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Самооценка с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использованием</w:t>
            </w:r>
            <w:proofErr w:type="gram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«О</w:t>
            </w:r>
            <w:proofErr w:type="gram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ценочного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листа»; </w:t>
            </w:r>
            <w:r w:rsidRPr="00E24419">
              <w:rPr>
                <w:sz w:val="20"/>
                <w:szCs w:val="20"/>
                <w:lang w:val="ru-RU"/>
              </w:rPr>
              <w:br/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ВПР;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subject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lesson</w:t>
            </w: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/7705/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conspect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/307206/</w:t>
            </w:r>
          </w:p>
        </w:tc>
      </w:tr>
      <w:tr w:rsidR="001A1C46" w:rsidRPr="00E24419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</w:tr>
      <w:tr w:rsidR="001A1C46" w:rsidRPr="00E2441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10. ИТОГОВЫЙ КОНТРОЛЬ</w:t>
            </w:r>
          </w:p>
        </w:tc>
      </w:tr>
      <w:tr w:rsidR="001A1C46" w:rsidRPr="00E24419" w:rsidTr="00C7207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10.1.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Сочинения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12.04.2023 17.04.2023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написание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сочинений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</w:tr>
      <w:tr w:rsidR="001A1C46" w:rsidRPr="00E24419" w:rsidTr="00C7207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10.2.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Изложения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18.04.2023 28.04.2023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написание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изложений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</w:tr>
      <w:tr w:rsidR="001A1C46" w:rsidRPr="00D3602B" w:rsidTr="00C7207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10.3.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Контрольные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и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проверочные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01.05.2023 31.05.2023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контрольные работы и их анализ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  <w:lang w:val="ru-RU"/>
              </w:rPr>
            </w:pPr>
          </w:p>
        </w:tc>
      </w:tr>
      <w:tr w:rsidR="001A1C46" w:rsidRPr="00E24419">
        <w:trPr>
          <w:trHeight w:hRule="exact" w:val="350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12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</w:tr>
      <w:tr w:rsidR="001A1C46" w:rsidRPr="00E24419" w:rsidTr="00C72070">
        <w:trPr>
          <w:trHeight w:hRule="exact" w:val="520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4" w:after="0" w:line="245" w:lineRule="auto"/>
              <w:ind w:left="72" w:right="720"/>
              <w:rPr>
                <w:sz w:val="20"/>
                <w:szCs w:val="20"/>
                <w:lang w:val="ru-RU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4" w:after="0" w:line="230" w:lineRule="auto"/>
              <w:ind w:left="72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170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C46" w:rsidRPr="00C72070" w:rsidRDefault="00C72070">
            <w:pPr>
              <w:autoSpaceDE w:val="0"/>
              <w:autoSpaceDN w:val="0"/>
              <w:spacing w:before="74" w:after="0" w:line="230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10</w:t>
            </w:r>
          </w:p>
        </w:tc>
        <w:tc>
          <w:tcPr>
            <w:tcW w:w="96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74" w:after="0" w:line="230" w:lineRule="auto"/>
              <w:ind w:left="68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160</w:t>
            </w:r>
          </w:p>
        </w:tc>
        <w:tc>
          <w:tcPr>
            <w:tcW w:w="9549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</w:tr>
    </w:tbl>
    <w:p w:rsidR="001A1C46" w:rsidRPr="00E24419" w:rsidRDefault="001A1C46">
      <w:pPr>
        <w:autoSpaceDE w:val="0"/>
        <w:autoSpaceDN w:val="0"/>
        <w:spacing w:after="0" w:line="14" w:lineRule="exact"/>
        <w:rPr>
          <w:sz w:val="20"/>
          <w:szCs w:val="20"/>
        </w:rPr>
      </w:pPr>
    </w:p>
    <w:p w:rsidR="001A1C46" w:rsidRPr="00E24419" w:rsidRDefault="001A1C46">
      <w:pPr>
        <w:rPr>
          <w:sz w:val="20"/>
          <w:szCs w:val="20"/>
        </w:rPr>
        <w:sectPr w:rsidR="001A1C46" w:rsidRPr="00E24419">
          <w:pgSz w:w="16840" w:h="11900"/>
          <w:pgMar w:top="284" w:right="640" w:bottom="10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1C46" w:rsidRPr="00E24419" w:rsidRDefault="001A1C46">
      <w:pPr>
        <w:autoSpaceDE w:val="0"/>
        <w:autoSpaceDN w:val="0"/>
        <w:spacing w:after="78" w:line="220" w:lineRule="exact"/>
        <w:rPr>
          <w:sz w:val="20"/>
          <w:szCs w:val="20"/>
        </w:rPr>
      </w:pPr>
    </w:p>
    <w:p w:rsidR="001A1C46" w:rsidRPr="00E24419" w:rsidRDefault="00E24419" w:rsidP="00C72070">
      <w:pPr>
        <w:autoSpaceDE w:val="0"/>
        <w:autoSpaceDN w:val="0"/>
        <w:spacing w:after="320" w:line="23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</w:rPr>
        <w:t>ПОУРОЧНОЕ ПЛАНИРОВАНИЕ</w:t>
      </w:r>
    </w:p>
    <w:tbl>
      <w:tblPr>
        <w:tblW w:w="10914" w:type="dxa"/>
        <w:tblInd w:w="6" w:type="dxa"/>
        <w:tblLayout w:type="fixed"/>
        <w:tblLook w:val="04A0"/>
      </w:tblPr>
      <w:tblGrid>
        <w:gridCol w:w="566"/>
        <w:gridCol w:w="4962"/>
        <w:gridCol w:w="708"/>
        <w:gridCol w:w="851"/>
        <w:gridCol w:w="850"/>
        <w:gridCol w:w="1134"/>
        <w:gridCol w:w="1843"/>
      </w:tblGrid>
      <w:tr w:rsidR="001A1C46" w:rsidRPr="00E24419" w:rsidTr="00665887">
        <w:trPr>
          <w:trHeight w:hRule="exact" w:val="49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</w:rPr>
            </w:pPr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№</w:t>
            </w:r>
            <w:r w:rsidRPr="00E24419">
              <w:rPr>
                <w:sz w:val="20"/>
                <w:szCs w:val="20"/>
              </w:rPr>
              <w:br/>
            </w:r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 w:rsidP="004637A2">
            <w:pPr>
              <w:autoSpaceDE w:val="0"/>
              <w:autoSpaceDN w:val="0"/>
              <w:spacing w:before="98" w:after="0" w:line="230" w:lineRule="auto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br/>
            </w: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Виды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формы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контроля</w:t>
            </w:r>
            <w:proofErr w:type="spellEnd"/>
          </w:p>
        </w:tc>
      </w:tr>
      <w:tr w:rsidR="001A1C46" w:rsidRPr="00E24419" w:rsidTr="00665887">
        <w:trPr>
          <w:trHeight w:hRule="exact" w:val="94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C46" w:rsidRPr="00E24419" w:rsidRDefault="001A1C46" w:rsidP="004637A2">
            <w:pPr>
              <w:ind w:left="142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C46" w:rsidRPr="00E24419" w:rsidRDefault="00E24419">
            <w:pPr>
              <w:autoSpaceDE w:val="0"/>
              <w:autoSpaceDN w:val="0"/>
              <w:spacing w:before="98" w:after="0" w:line="230" w:lineRule="auto"/>
              <w:ind w:left="74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A1C46" w:rsidRPr="00E24419" w:rsidRDefault="00E24419">
            <w:pPr>
              <w:autoSpaceDE w:val="0"/>
              <w:autoSpaceDN w:val="0"/>
              <w:spacing w:before="98" w:after="0" w:line="262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A1C46" w:rsidRPr="00E24419" w:rsidRDefault="00E24419">
            <w:pPr>
              <w:autoSpaceDE w:val="0"/>
              <w:autoSpaceDN w:val="0"/>
              <w:spacing w:before="98" w:after="0" w:line="262" w:lineRule="auto"/>
              <w:ind w:left="72"/>
              <w:rPr>
                <w:sz w:val="20"/>
                <w:szCs w:val="20"/>
              </w:rPr>
            </w:pPr>
            <w:proofErr w:type="spellStart"/>
            <w:r w:rsidRPr="00E244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C46" w:rsidRPr="00E24419" w:rsidRDefault="001A1C46">
            <w:pPr>
              <w:rPr>
                <w:sz w:val="20"/>
                <w:szCs w:val="20"/>
              </w:rPr>
            </w:pPr>
          </w:p>
        </w:tc>
      </w:tr>
      <w:tr w:rsidR="00E24419" w:rsidRPr="00E24419" w:rsidTr="00665887">
        <w:trPr>
          <w:trHeight w:hRule="exact" w:val="2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419" w:rsidRPr="00E24419" w:rsidRDefault="00E24419" w:rsidP="00C72070">
            <w:pPr>
              <w:pStyle w:val="TableParagraph"/>
              <w:spacing w:before="0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Богатство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выразительность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русского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языка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419" w:rsidRPr="00E24419" w:rsidRDefault="0071687B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2</w:t>
            </w:r>
            <w:r w:rsidR="00E24419" w:rsidRPr="00E24419">
              <w:rPr>
                <w:sz w:val="20"/>
                <w:szCs w:val="20"/>
                <w:lang w:val="en-US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  <w:p w:rsidR="004637A2" w:rsidRDefault="004637A2" w:rsidP="00CE507A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</w:p>
          <w:p w:rsidR="004637A2" w:rsidRDefault="004637A2" w:rsidP="00CE507A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</w:p>
          <w:p w:rsidR="004637A2" w:rsidRDefault="004637A2" w:rsidP="00CE507A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</w:p>
          <w:p w:rsidR="004637A2" w:rsidRPr="004637A2" w:rsidRDefault="004637A2" w:rsidP="00CE507A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</w:p>
        </w:tc>
      </w:tr>
      <w:tr w:rsidR="00E24419" w:rsidRPr="00E24419" w:rsidTr="00665887">
        <w:trPr>
          <w:trHeight w:hRule="exact" w:val="11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 xml:space="preserve">Лингвистика как наука о языке. </w:t>
            </w:r>
          </w:p>
          <w:p w:rsidR="00E24419" w:rsidRPr="00E24419" w:rsidRDefault="00E24419" w:rsidP="00051A33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Язык как знаковая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система и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средство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человеческого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общения.</w:t>
            </w:r>
            <w:r w:rsidR="00051A33">
              <w:rPr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Основные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единицы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языка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речи: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звук,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морфема,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слово, словосочетание,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предложение.</w:t>
            </w:r>
            <w:r w:rsidRPr="00E24419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71687B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5</w:t>
            </w:r>
            <w:r w:rsidR="00E24419" w:rsidRPr="00E24419">
              <w:rPr>
                <w:sz w:val="20"/>
                <w:szCs w:val="20"/>
                <w:lang w:val="en-US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69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 xml:space="preserve">Повторение </w:t>
            </w:r>
            <w:proofErr w:type="gramStart"/>
            <w:r w:rsidRPr="00E24419">
              <w:rPr>
                <w:sz w:val="20"/>
                <w:szCs w:val="20"/>
              </w:rPr>
              <w:t>изученного</w:t>
            </w:r>
            <w:proofErr w:type="gramEnd"/>
            <w:r w:rsidRPr="00E24419">
              <w:rPr>
                <w:sz w:val="20"/>
                <w:szCs w:val="20"/>
              </w:rPr>
              <w:t xml:space="preserve"> в начальной школе.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Орфография. Правописание гласных и согласных в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корн</w:t>
            </w:r>
            <w:r w:rsidR="0071687B">
              <w:rPr>
                <w:sz w:val="20"/>
                <w:szCs w:val="20"/>
              </w:rPr>
              <w:t>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71687B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6</w:t>
            </w:r>
            <w:r w:rsidR="00E24419" w:rsidRPr="00E24419">
              <w:rPr>
                <w:sz w:val="20"/>
                <w:szCs w:val="20"/>
                <w:lang w:val="en-US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9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 xml:space="preserve">Повторение </w:t>
            </w:r>
            <w:proofErr w:type="gramStart"/>
            <w:r w:rsidRPr="00E24419">
              <w:rPr>
                <w:sz w:val="20"/>
                <w:szCs w:val="20"/>
              </w:rPr>
              <w:t>изученного</w:t>
            </w:r>
            <w:proofErr w:type="gramEnd"/>
            <w:r w:rsidRPr="00E24419">
              <w:rPr>
                <w:sz w:val="20"/>
                <w:szCs w:val="20"/>
              </w:rPr>
              <w:t xml:space="preserve"> в начальной школе.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pacing w:val="-1"/>
                <w:sz w:val="20"/>
                <w:szCs w:val="20"/>
              </w:rPr>
              <w:t xml:space="preserve">Орфография. </w:t>
            </w:r>
            <w:r w:rsidRPr="00E24419">
              <w:rPr>
                <w:sz w:val="20"/>
                <w:szCs w:val="20"/>
              </w:rPr>
              <w:t>Правописание разделительного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мягкого (ь)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разделительного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твёрдого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(</w:t>
            </w:r>
            <w:proofErr w:type="spellStart"/>
            <w:r w:rsidRPr="00E24419">
              <w:rPr>
                <w:sz w:val="20"/>
                <w:szCs w:val="20"/>
              </w:rPr>
              <w:t>ъ</w:t>
            </w:r>
            <w:proofErr w:type="spellEnd"/>
            <w:r w:rsidRPr="00E24419">
              <w:rPr>
                <w:sz w:val="20"/>
                <w:szCs w:val="20"/>
              </w:rPr>
              <w:t>)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знаков</w:t>
            </w:r>
            <w:r w:rsidR="002E1E09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2E1E09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7</w:t>
            </w:r>
            <w:r w:rsidR="00E24419" w:rsidRPr="00E24419">
              <w:rPr>
                <w:sz w:val="20"/>
                <w:szCs w:val="20"/>
                <w:lang w:val="en-US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Повторение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E24419">
              <w:rPr>
                <w:sz w:val="20"/>
                <w:szCs w:val="20"/>
              </w:rPr>
              <w:t>изученного</w:t>
            </w:r>
            <w:proofErr w:type="gramEnd"/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начальной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школе.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 xml:space="preserve">Состав 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слова.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2E1E09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</w:t>
            </w:r>
            <w:r w:rsidR="00E24419" w:rsidRPr="00E24419">
              <w:rPr>
                <w:sz w:val="20"/>
                <w:szCs w:val="20"/>
                <w:lang w:val="en-US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051A33">
        <w:trPr>
          <w:trHeight w:hRule="exact" w:val="5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 xml:space="preserve">Повторение </w:t>
            </w:r>
            <w:proofErr w:type="gramStart"/>
            <w:r w:rsidRPr="00E24419">
              <w:rPr>
                <w:sz w:val="20"/>
                <w:szCs w:val="20"/>
              </w:rPr>
              <w:t>изученного</w:t>
            </w:r>
            <w:proofErr w:type="gramEnd"/>
            <w:r w:rsidRPr="00E24419">
              <w:rPr>
                <w:sz w:val="20"/>
                <w:szCs w:val="20"/>
              </w:rPr>
              <w:t xml:space="preserve"> в начальной школе.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Морфология. Самостоятельные и служебные части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2E1E09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09</w:t>
            </w:r>
            <w:r w:rsidR="00E24419" w:rsidRPr="00E24419">
              <w:rPr>
                <w:sz w:val="20"/>
                <w:szCs w:val="20"/>
                <w:lang w:val="en-US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E24419" w:rsidRPr="00E24419" w:rsidTr="00051A33">
        <w:trPr>
          <w:trHeight w:hRule="exact" w:val="28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Повторение</w:t>
            </w:r>
            <w:r w:rsidRPr="00E24419">
              <w:rPr>
                <w:spacing w:val="-7"/>
                <w:sz w:val="20"/>
                <w:szCs w:val="20"/>
              </w:rPr>
              <w:t xml:space="preserve"> </w:t>
            </w:r>
            <w:proofErr w:type="gramStart"/>
            <w:r w:rsidRPr="00E24419">
              <w:rPr>
                <w:sz w:val="20"/>
                <w:szCs w:val="20"/>
              </w:rPr>
              <w:t>изученного</w:t>
            </w:r>
            <w:proofErr w:type="gramEnd"/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начальной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школе.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Синтаксис</w:t>
            </w:r>
            <w:r w:rsidR="002E1E09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2E1E09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</w:t>
            </w:r>
            <w:r w:rsidR="00E24419" w:rsidRPr="00E24419">
              <w:rPr>
                <w:sz w:val="20"/>
                <w:szCs w:val="20"/>
                <w:lang w:val="en-US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051A33">
        <w:trPr>
          <w:trHeight w:hRule="exact" w:val="56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2E1E09" w:rsidRDefault="002E1E0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Входн</w:t>
            </w:r>
            <w:r w:rsidR="00E24419" w:rsidRPr="00051A33">
              <w:rPr>
                <w:color w:val="FF0000"/>
                <w:sz w:val="20"/>
                <w:szCs w:val="20"/>
                <w:lang w:val="en-US"/>
              </w:rPr>
              <w:t>ая</w:t>
            </w:r>
            <w:proofErr w:type="spellEnd"/>
            <w:r w:rsidR="00E24419" w:rsidRPr="00051A33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24419" w:rsidRPr="00051A33">
              <w:rPr>
                <w:color w:val="FF0000"/>
                <w:sz w:val="20"/>
                <w:szCs w:val="20"/>
                <w:lang w:val="en-US"/>
              </w:rPr>
              <w:t>контрольная</w:t>
            </w:r>
            <w:proofErr w:type="spellEnd"/>
            <w:r w:rsidR="00E24419" w:rsidRPr="00051A33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24419" w:rsidRPr="00051A33">
              <w:rPr>
                <w:color w:val="FF0000"/>
                <w:sz w:val="20"/>
                <w:szCs w:val="20"/>
                <w:lang w:val="en-US"/>
              </w:rPr>
              <w:t>работа</w:t>
            </w:r>
            <w:proofErr w:type="spellEnd"/>
            <w:r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D7437E" w:rsidP="00D7437E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</w:t>
            </w:r>
            <w:r w:rsidR="00E24419" w:rsidRPr="00E24419">
              <w:rPr>
                <w:sz w:val="20"/>
                <w:szCs w:val="20"/>
                <w:lang w:val="en-US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4733EF" w:rsidTr="00665887">
        <w:trPr>
          <w:trHeight w:hRule="exact" w:val="4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65887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ошибками. </w:t>
            </w:r>
            <w:r w:rsidR="00E24419" w:rsidRPr="00E24419">
              <w:rPr>
                <w:sz w:val="20"/>
                <w:szCs w:val="20"/>
              </w:rPr>
              <w:t>Речь</w:t>
            </w:r>
            <w:r w:rsidR="00E24419" w:rsidRPr="00E24419">
              <w:rPr>
                <w:spacing w:val="-2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устная</w:t>
            </w:r>
            <w:r w:rsidR="00E24419" w:rsidRPr="00E24419">
              <w:rPr>
                <w:spacing w:val="-1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и</w:t>
            </w:r>
            <w:r w:rsidR="00E24419" w:rsidRPr="00E24419">
              <w:rPr>
                <w:spacing w:val="-4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письменная</w:t>
            </w:r>
            <w:r w:rsidR="004733EF">
              <w:rPr>
                <w:sz w:val="20"/>
                <w:szCs w:val="20"/>
              </w:rPr>
              <w:t>.</w:t>
            </w:r>
            <w:r w:rsidR="00E24419" w:rsidRPr="00E24419">
              <w:rPr>
                <w:sz w:val="20"/>
                <w:szCs w:val="20"/>
              </w:rPr>
              <w:t xml:space="preserve"> Монолог.</w:t>
            </w:r>
            <w:r w:rsidR="00E24419" w:rsidRPr="00E24419">
              <w:rPr>
                <w:spacing w:val="-4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Диалог.</w:t>
            </w:r>
            <w:r w:rsidR="00E24419" w:rsidRPr="00E24419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="00E24419" w:rsidRPr="00E24419">
              <w:rPr>
                <w:sz w:val="20"/>
                <w:szCs w:val="20"/>
              </w:rPr>
              <w:t>Полилог</w:t>
            </w:r>
            <w:proofErr w:type="spellEnd"/>
            <w:r w:rsidR="004733EF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665887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66588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665887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66588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665887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66588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665887" w:rsidRDefault="00D7437E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E24419" w:rsidRPr="00665887">
              <w:rPr>
                <w:sz w:val="20"/>
                <w:szCs w:val="20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665887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665887">
              <w:rPr>
                <w:sz w:val="20"/>
                <w:szCs w:val="20"/>
              </w:rPr>
              <w:t>Устный</w:t>
            </w:r>
            <w:r w:rsidRPr="00665887">
              <w:rPr>
                <w:spacing w:val="-3"/>
                <w:sz w:val="20"/>
                <w:szCs w:val="20"/>
              </w:rPr>
              <w:t xml:space="preserve"> </w:t>
            </w:r>
            <w:r w:rsidRPr="00665887">
              <w:rPr>
                <w:sz w:val="20"/>
                <w:szCs w:val="20"/>
              </w:rPr>
              <w:t>опрос</w:t>
            </w:r>
          </w:p>
        </w:tc>
      </w:tr>
      <w:tr w:rsidR="00E24419" w:rsidRPr="004733EF" w:rsidTr="00665887">
        <w:trPr>
          <w:trHeight w:hRule="exact" w:val="49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665887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</w:rPr>
            </w:pPr>
            <w:r w:rsidRPr="00665887">
              <w:rPr>
                <w:sz w:val="20"/>
                <w:szCs w:val="20"/>
              </w:rPr>
              <w:t>10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Речевые формулы приветствия, прощания,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просьбы,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благодарности</w:t>
            </w:r>
            <w:r w:rsidR="00D7437E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665887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66588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665887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66588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665887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66588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4733EF" w:rsidRDefault="00D7437E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24419" w:rsidRPr="00665887">
              <w:rPr>
                <w:sz w:val="20"/>
                <w:szCs w:val="20"/>
              </w:rPr>
              <w:t>.09</w:t>
            </w:r>
            <w:r w:rsidR="00E24419" w:rsidRPr="004733EF">
              <w:rPr>
                <w:sz w:val="20"/>
                <w:szCs w:val="20"/>
              </w:rPr>
              <w:t>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4733EF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4733EF">
              <w:rPr>
                <w:sz w:val="20"/>
                <w:szCs w:val="20"/>
              </w:rPr>
              <w:t>Устный</w:t>
            </w:r>
            <w:r w:rsidRPr="004733EF">
              <w:rPr>
                <w:spacing w:val="-3"/>
                <w:sz w:val="20"/>
                <w:szCs w:val="20"/>
              </w:rPr>
              <w:t xml:space="preserve"> </w:t>
            </w:r>
            <w:r w:rsidRPr="004733EF">
              <w:rPr>
                <w:sz w:val="20"/>
                <w:szCs w:val="20"/>
              </w:rPr>
              <w:t>опрос</w:t>
            </w:r>
          </w:p>
        </w:tc>
      </w:tr>
      <w:tr w:rsidR="00E24419" w:rsidRPr="00E24419" w:rsidTr="00665887">
        <w:trPr>
          <w:trHeight w:hRule="exact" w:val="5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Виды</w:t>
            </w:r>
            <w:r w:rsidRPr="00E24419">
              <w:rPr>
                <w:spacing w:val="-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речевой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деятельности</w:t>
            </w:r>
            <w:r w:rsidRPr="00E24419">
              <w:rPr>
                <w:spacing w:val="-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(говорение,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слушание,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чтение, письмо),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их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особенности</w:t>
            </w:r>
            <w:r w:rsidR="00D7437E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D7437E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6</w:t>
            </w:r>
            <w:r w:rsidR="00E24419" w:rsidRPr="00E24419">
              <w:rPr>
                <w:sz w:val="20"/>
                <w:szCs w:val="20"/>
                <w:lang w:val="en-US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4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Виды</w:t>
            </w:r>
            <w:r w:rsidRPr="00E24419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</w:rPr>
              <w:t>аудирования</w:t>
            </w:r>
            <w:proofErr w:type="spellEnd"/>
            <w:r w:rsidRPr="00E24419">
              <w:rPr>
                <w:sz w:val="20"/>
                <w:szCs w:val="20"/>
              </w:rPr>
              <w:t>:</w:t>
            </w:r>
            <w:r w:rsidRPr="00E24419">
              <w:rPr>
                <w:spacing w:val="-7"/>
                <w:sz w:val="20"/>
                <w:szCs w:val="20"/>
              </w:rPr>
              <w:t xml:space="preserve"> </w:t>
            </w:r>
            <w:proofErr w:type="gramStart"/>
            <w:r w:rsidRPr="00E24419">
              <w:rPr>
                <w:sz w:val="20"/>
                <w:szCs w:val="20"/>
              </w:rPr>
              <w:t>выборочное</w:t>
            </w:r>
            <w:proofErr w:type="gramEnd"/>
            <w:r w:rsidRPr="00E24419">
              <w:rPr>
                <w:sz w:val="20"/>
                <w:szCs w:val="20"/>
              </w:rPr>
              <w:t>,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ознакомительное,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детальное</w:t>
            </w:r>
            <w:r w:rsidR="00D7437E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D7437E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</w:t>
            </w:r>
            <w:r w:rsidR="00E24419" w:rsidRPr="00E24419">
              <w:rPr>
                <w:sz w:val="20"/>
                <w:szCs w:val="20"/>
                <w:lang w:val="en-US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4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Виды</w:t>
            </w:r>
            <w:r w:rsidRPr="00E24419">
              <w:rPr>
                <w:spacing w:val="-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чтения:</w:t>
            </w:r>
            <w:r w:rsidRPr="00E24419">
              <w:rPr>
                <w:spacing w:val="-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изучающее,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ознакомительное,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просмотровое, поисковое</w:t>
            </w:r>
            <w:r w:rsidR="00D7437E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D7437E" w:rsidP="00E24419">
            <w:pPr>
              <w:pStyle w:val="TableParagraph"/>
              <w:spacing w:before="0"/>
              <w:ind w:left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  <w:r w:rsidR="00E24419" w:rsidRPr="00E24419">
              <w:rPr>
                <w:sz w:val="20"/>
                <w:szCs w:val="20"/>
                <w:lang w:val="en-US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</w:p>
        </w:tc>
      </w:tr>
      <w:tr w:rsidR="00E24419" w:rsidRPr="00E24419" w:rsidTr="00665887">
        <w:trPr>
          <w:trHeight w:hRule="exact" w:val="46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Понятие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тексте.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Тема,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главная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мысль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текста.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Микротемы</w:t>
            </w:r>
            <w:proofErr w:type="spellEnd"/>
            <w:r w:rsidRPr="00E2441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текста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804F25" w:rsidP="00E24419">
            <w:pPr>
              <w:pStyle w:val="TableParagraph"/>
              <w:spacing w:before="0"/>
              <w:ind w:left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1</w:t>
            </w:r>
            <w:r w:rsidR="00E24419" w:rsidRPr="00E24419">
              <w:rPr>
                <w:sz w:val="20"/>
                <w:szCs w:val="20"/>
                <w:lang w:val="en-US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5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Композиционная</w:t>
            </w:r>
            <w:proofErr w:type="spellEnd"/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структура</w:t>
            </w:r>
            <w:proofErr w:type="spellEnd"/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текста</w:t>
            </w:r>
            <w:proofErr w:type="spellEnd"/>
            <w:r w:rsidRPr="00E24419">
              <w:rPr>
                <w:sz w:val="20"/>
                <w:szCs w:val="20"/>
                <w:lang w:val="en-US"/>
              </w:rPr>
              <w:t>.</w:t>
            </w:r>
            <w:r w:rsidRPr="00E24419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Абзац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804F25" w:rsidP="00E24419">
            <w:pPr>
              <w:pStyle w:val="TableParagraph"/>
              <w:spacing w:before="0"/>
              <w:ind w:left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proofErr w:type="spellStart"/>
            <w:r>
              <w:rPr>
                <w:sz w:val="20"/>
                <w:szCs w:val="20"/>
              </w:rPr>
              <w:t>2</w:t>
            </w:r>
            <w:proofErr w:type="spellEnd"/>
            <w:r w:rsidR="00E24419" w:rsidRPr="00E24419">
              <w:rPr>
                <w:sz w:val="20"/>
                <w:szCs w:val="20"/>
                <w:lang w:val="en-US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56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Средства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связи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предложений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частей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текста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35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804F25" w:rsidP="00E24419">
            <w:pPr>
              <w:pStyle w:val="TableParagraph"/>
              <w:spacing w:before="0"/>
              <w:ind w:left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</w:t>
            </w:r>
            <w:r w:rsidR="00E24419" w:rsidRPr="00E24419">
              <w:rPr>
                <w:sz w:val="20"/>
                <w:szCs w:val="20"/>
                <w:lang w:val="en-US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6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Функционально-смысловые типы речи: описание,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повествование,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рассуждение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BC7245" w:rsidP="00E24419">
            <w:pPr>
              <w:pStyle w:val="TableParagraph"/>
              <w:spacing w:before="0"/>
              <w:ind w:left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6</w:t>
            </w:r>
            <w:r w:rsidR="00E24419" w:rsidRPr="00E24419">
              <w:rPr>
                <w:sz w:val="20"/>
                <w:szCs w:val="20"/>
                <w:lang w:val="en-US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51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Повествование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как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тип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речи.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Рассказ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7</w:t>
            </w:r>
            <w:r w:rsidR="00E24419" w:rsidRPr="00E24419">
              <w:rPr>
                <w:sz w:val="20"/>
                <w:szCs w:val="20"/>
                <w:lang w:val="en-US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5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Повествование</w:t>
            </w:r>
            <w:r w:rsidRPr="00E24419">
              <w:rPr>
                <w:spacing w:val="-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как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тип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речи.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 xml:space="preserve">Рассказ.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Практикум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</w:t>
            </w:r>
            <w:r w:rsidR="00E24419" w:rsidRPr="00E24419">
              <w:rPr>
                <w:sz w:val="20"/>
                <w:szCs w:val="20"/>
                <w:lang w:val="en-US"/>
              </w:rPr>
              <w:t>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Сочинение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по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сюжетной</w:t>
            </w:r>
            <w:proofErr w:type="spellEnd"/>
            <w:r w:rsidRPr="00E2441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картине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  <w:lang w:val="en-US"/>
              </w:rPr>
              <w:t>.</w:t>
            </w:r>
            <w:r w:rsidR="00E24419" w:rsidRPr="00E24419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9</w:t>
            </w:r>
            <w:r w:rsidR="00E24419" w:rsidRPr="00E24419">
              <w:rPr>
                <w:sz w:val="20"/>
                <w:szCs w:val="20"/>
                <w:lang w:val="en-US"/>
              </w:rPr>
              <w:t>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49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Смысловой</w:t>
            </w:r>
            <w:proofErr w:type="spellEnd"/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анализ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текста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E24419">
            <w:pPr>
              <w:pStyle w:val="TableParagraph"/>
              <w:spacing w:before="0"/>
              <w:ind w:left="0"/>
              <w:jc w:val="right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3</w:t>
            </w:r>
            <w:r w:rsidR="00F10403">
              <w:rPr>
                <w:sz w:val="20"/>
                <w:szCs w:val="20"/>
              </w:rPr>
              <w:t>0</w:t>
            </w:r>
            <w:r w:rsidR="00F10403">
              <w:rPr>
                <w:sz w:val="20"/>
                <w:szCs w:val="20"/>
                <w:lang w:val="en-US"/>
              </w:rPr>
              <w:t>.</w:t>
            </w:r>
            <w:r w:rsidRPr="00E24419">
              <w:rPr>
                <w:sz w:val="20"/>
                <w:szCs w:val="20"/>
                <w:lang w:val="en-US"/>
              </w:rPr>
              <w:t>0</w:t>
            </w:r>
            <w:r w:rsidR="00F10403">
              <w:rPr>
                <w:sz w:val="20"/>
                <w:szCs w:val="20"/>
              </w:rPr>
              <w:t>9</w:t>
            </w:r>
            <w:r w:rsidRPr="00E24419">
              <w:rPr>
                <w:sz w:val="20"/>
                <w:szCs w:val="20"/>
                <w:lang w:val="en-US"/>
              </w:rPr>
              <w:t>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5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Смысловой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анализ</w:t>
            </w:r>
            <w:proofErr w:type="spellEnd"/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текста</w:t>
            </w:r>
            <w:proofErr w:type="spellEnd"/>
            <w:r w:rsidRPr="00E24419">
              <w:rPr>
                <w:sz w:val="20"/>
                <w:szCs w:val="20"/>
                <w:lang w:val="en-US"/>
              </w:rPr>
              <w:t>.</w:t>
            </w:r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Практикум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3</w:t>
            </w:r>
            <w:r w:rsidR="00E24419" w:rsidRPr="00E24419">
              <w:rPr>
                <w:sz w:val="20"/>
                <w:szCs w:val="20"/>
                <w:lang w:val="en-US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6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lastRenderedPageBreak/>
              <w:t>23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Информационная переработка текста: простой и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сложный план текста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4</w:t>
            </w:r>
            <w:r w:rsidR="00E24419" w:rsidRPr="00E24419">
              <w:rPr>
                <w:sz w:val="20"/>
                <w:szCs w:val="20"/>
                <w:lang w:val="en-US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  <w:r w:rsidRPr="00E24419">
              <w:rPr>
                <w:spacing w:val="-2"/>
                <w:sz w:val="20"/>
                <w:szCs w:val="20"/>
                <w:lang w:val="en-US"/>
              </w:rPr>
              <w:t xml:space="preserve"> </w:t>
            </w:r>
          </w:p>
        </w:tc>
      </w:tr>
      <w:tr w:rsidR="00E24419" w:rsidRPr="00E24419" w:rsidTr="00665887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Изложение</w:t>
            </w:r>
            <w:proofErr w:type="spellEnd"/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E24419">
              <w:rPr>
                <w:sz w:val="20"/>
                <w:szCs w:val="20"/>
                <w:lang w:val="en-US"/>
              </w:rPr>
              <w:t>и</w:t>
            </w:r>
            <w:r w:rsidRPr="00E2441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его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виды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5</w:t>
            </w:r>
            <w:r w:rsidR="00E24419" w:rsidRPr="00E24419">
              <w:rPr>
                <w:sz w:val="20"/>
                <w:szCs w:val="20"/>
                <w:lang w:val="en-US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  <w:r w:rsidRPr="00E24419">
              <w:rPr>
                <w:sz w:val="20"/>
                <w:szCs w:val="20"/>
                <w:lang w:val="en-US"/>
              </w:rPr>
              <w:t>;</w:t>
            </w:r>
            <w:r w:rsidRPr="00E24419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изложение</w:t>
            </w:r>
            <w:proofErr w:type="spellEnd"/>
          </w:p>
        </w:tc>
      </w:tr>
      <w:tr w:rsidR="00E24419" w:rsidRPr="00E24419" w:rsidTr="00665887">
        <w:trPr>
          <w:trHeight w:hRule="exact" w:val="4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Функциональные</w:t>
            </w:r>
            <w:proofErr w:type="spellEnd"/>
            <w:r w:rsidRPr="00E2441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разновидности</w:t>
            </w:r>
            <w:proofErr w:type="spellEnd"/>
            <w:r w:rsidRPr="00E2441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языка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6</w:t>
            </w:r>
            <w:r w:rsidR="00E24419" w:rsidRPr="00E24419">
              <w:rPr>
                <w:sz w:val="20"/>
                <w:szCs w:val="20"/>
                <w:lang w:val="en-US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6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804F25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Изложение</w:t>
            </w:r>
            <w:proofErr w:type="spellEnd"/>
            <w:r w:rsidRPr="00E24419">
              <w:rPr>
                <w:sz w:val="20"/>
                <w:szCs w:val="20"/>
                <w:lang w:val="en-US"/>
              </w:rPr>
              <w:t>.</w:t>
            </w:r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64E13">
              <w:rPr>
                <w:sz w:val="20"/>
                <w:szCs w:val="20"/>
                <w:lang w:val="en-US"/>
              </w:rPr>
              <w:t>Проверочная</w:t>
            </w:r>
            <w:proofErr w:type="spellEnd"/>
            <w:r w:rsidRPr="00264E13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64E13">
              <w:rPr>
                <w:sz w:val="20"/>
                <w:szCs w:val="20"/>
                <w:lang w:val="en-US"/>
              </w:rPr>
              <w:t>работ</w:t>
            </w:r>
            <w:proofErr w:type="spellEnd"/>
            <w:r w:rsidR="00264E13" w:rsidRPr="00264E13">
              <w:rPr>
                <w:sz w:val="20"/>
                <w:szCs w:val="20"/>
              </w:rPr>
              <w:t>а</w:t>
            </w:r>
            <w:r w:rsidR="00804F25" w:rsidRPr="00264E13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07</w:t>
            </w:r>
            <w:r w:rsidR="00E24419" w:rsidRPr="00E24419">
              <w:rPr>
                <w:sz w:val="20"/>
                <w:szCs w:val="20"/>
                <w:lang w:val="en-US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665887" w:rsidTr="00665887">
        <w:trPr>
          <w:trHeight w:hRule="exact" w:val="5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665887" w:rsidRDefault="00665887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ошибками. </w:t>
            </w:r>
            <w:r w:rsidR="00E24419" w:rsidRPr="00665887">
              <w:rPr>
                <w:sz w:val="20"/>
                <w:szCs w:val="20"/>
              </w:rPr>
              <w:t>Редактирование</w:t>
            </w:r>
            <w:r w:rsidR="00E24419" w:rsidRPr="00665887">
              <w:rPr>
                <w:spacing w:val="-4"/>
                <w:sz w:val="20"/>
                <w:szCs w:val="20"/>
              </w:rPr>
              <w:t xml:space="preserve"> </w:t>
            </w:r>
            <w:r w:rsidR="00E24419" w:rsidRPr="00665887">
              <w:rPr>
                <w:sz w:val="20"/>
                <w:szCs w:val="20"/>
              </w:rPr>
              <w:t>текста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665887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66588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665887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66588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665887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66588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665887" w:rsidRDefault="00F10403" w:rsidP="00E24419">
            <w:pPr>
              <w:pStyle w:val="TableParagraph"/>
              <w:spacing w:before="0"/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24419" w:rsidRPr="00665887">
              <w:rPr>
                <w:sz w:val="20"/>
                <w:szCs w:val="20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665887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665887">
              <w:rPr>
                <w:sz w:val="20"/>
                <w:szCs w:val="20"/>
              </w:rPr>
              <w:t>Письменный</w:t>
            </w:r>
            <w:r w:rsidRPr="00665887">
              <w:rPr>
                <w:spacing w:val="-37"/>
                <w:sz w:val="20"/>
                <w:szCs w:val="20"/>
              </w:rPr>
              <w:t xml:space="preserve"> </w:t>
            </w:r>
            <w:r w:rsidRPr="00665887">
              <w:rPr>
                <w:sz w:val="20"/>
                <w:szCs w:val="20"/>
              </w:rPr>
              <w:t>контроль</w:t>
            </w:r>
            <w:r w:rsidRPr="00665887">
              <w:rPr>
                <w:spacing w:val="-2"/>
                <w:sz w:val="20"/>
                <w:szCs w:val="20"/>
              </w:rPr>
              <w:t xml:space="preserve"> </w:t>
            </w:r>
          </w:p>
        </w:tc>
      </w:tr>
      <w:tr w:rsidR="00E24419" w:rsidRPr="00E24419" w:rsidTr="00665887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665887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</w:rPr>
            </w:pPr>
            <w:r w:rsidRPr="00665887">
              <w:rPr>
                <w:sz w:val="20"/>
                <w:szCs w:val="20"/>
              </w:rPr>
              <w:t>28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Фонетика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графика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как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разделы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лингвистики.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Звук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как единица языка. Смыслоразличительная роль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 xml:space="preserve">звука.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Система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гласных</w:t>
            </w:r>
            <w:proofErr w:type="spellEnd"/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звуков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proofErr w:type="spellStart"/>
            <w:r>
              <w:rPr>
                <w:sz w:val="20"/>
                <w:szCs w:val="20"/>
              </w:rPr>
              <w:t>1</w:t>
            </w:r>
            <w:proofErr w:type="spellEnd"/>
            <w:r w:rsidR="00E24419" w:rsidRPr="00E24419">
              <w:rPr>
                <w:sz w:val="20"/>
                <w:szCs w:val="20"/>
                <w:lang w:val="en-US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58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Система согласных звуков. Основные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выразительные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средства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фонетики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</w:t>
            </w:r>
            <w:r w:rsidR="00E24419" w:rsidRPr="00E24419">
              <w:rPr>
                <w:sz w:val="20"/>
                <w:szCs w:val="20"/>
                <w:lang w:val="en-US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E24419" w:rsidRPr="00E24419" w:rsidTr="00665887">
        <w:trPr>
          <w:trHeight w:hRule="exact"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Слог.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Ударение.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Свойства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русского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ударения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3</w:t>
            </w:r>
            <w:r w:rsidR="00E24419" w:rsidRPr="00E24419">
              <w:rPr>
                <w:sz w:val="20"/>
                <w:szCs w:val="20"/>
                <w:lang w:val="en-US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5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Изменение звуков в речевом потоке. Элементы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фонетической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транскрипции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4</w:t>
            </w:r>
            <w:r w:rsidR="00E24419" w:rsidRPr="00E24419">
              <w:rPr>
                <w:sz w:val="20"/>
                <w:szCs w:val="20"/>
                <w:lang w:val="en-US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Соотношение звуков и букв. Прописные и строчные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буквы. Способы обозначения [й’], мягкости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 xml:space="preserve">согласных.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Фонетический</w:t>
            </w:r>
            <w:proofErr w:type="spellEnd"/>
            <w:r w:rsidRPr="00E2441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анализ</w:t>
            </w:r>
            <w:proofErr w:type="spellEnd"/>
            <w:r w:rsidRPr="00E2441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слова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7</w:t>
            </w:r>
            <w:r w:rsidR="00E24419" w:rsidRPr="00E24419">
              <w:rPr>
                <w:sz w:val="20"/>
                <w:szCs w:val="20"/>
                <w:lang w:val="en-US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Орфоэпия как раздел лингвистики. Основные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орфоэпические нормы. Интонация, её функции.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Основные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элементы интонации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18</w:t>
            </w:r>
            <w:r w:rsidR="00E24419" w:rsidRPr="00E24419">
              <w:rPr>
                <w:sz w:val="20"/>
                <w:szCs w:val="20"/>
                <w:lang w:val="en-US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51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Орфография.</w:t>
            </w:r>
            <w:r w:rsidRPr="00E24419">
              <w:rPr>
                <w:spacing w:val="-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Орфограмма.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Буквенные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небуквенные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орфограммы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</w:t>
            </w:r>
            <w:r w:rsidR="00E24419" w:rsidRPr="00E24419">
              <w:rPr>
                <w:sz w:val="20"/>
                <w:szCs w:val="20"/>
                <w:lang w:val="en-US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42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 w:right="-108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E24419">
              <w:rPr>
                <w:sz w:val="20"/>
                <w:szCs w:val="20"/>
              </w:rPr>
              <w:t>разделительных</w:t>
            </w:r>
            <w:proofErr w:type="gramEnd"/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Ъ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Ь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76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  <w:r w:rsidR="00E24419" w:rsidRPr="00E24419">
              <w:rPr>
                <w:sz w:val="20"/>
                <w:szCs w:val="20"/>
                <w:lang w:val="en-US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BC2C7D" w:rsidTr="00BC2C7D">
        <w:trPr>
          <w:trHeight w:hRule="exact" w:val="59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BC2C7D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BC2C7D">
              <w:rPr>
                <w:color w:val="FF0000"/>
                <w:sz w:val="20"/>
                <w:szCs w:val="20"/>
              </w:rPr>
              <w:t>Контрольный диктант</w:t>
            </w:r>
            <w:r>
              <w:rPr>
                <w:sz w:val="20"/>
                <w:szCs w:val="20"/>
              </w:rPr>
              <w:t xml:space="preserve"> с грамматическим заданием по теме </w:t>
            </w:r>
            <w:r w:rsidR="00E24419" w:rsidRPr="00E24419">
              <w:rPr>
                <w:sz w:val="20"/>
                <w:szCs w:val="20"/>
              </w:rPr>
              <w:t>"Фонетика, графика, орфоэпия",</w:t>
            </w:r>
            <w:r w:rsidR="00E24419" w:rsidRPr="00E24419">
              <w:rPr>
                <w:spacing w:val="-37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 xml:space="preserve">"Орфография".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BC2C7D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BC2C7D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BC2C7D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BC2C7D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BC2C7D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BC2C7D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BC2C7D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BC2C7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  <w:r w:rsidR="00E24419" w:rsidRPr="00BC2C7D">
              <w:rPr>
                <w:sz w:val="20"/>
                <w:szCs w:val="20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BC2C7D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BC2C7D">
              <w:rPr>
                <w:sz w:val="20"/>
                <w:szCs w:val="20"/>
              </w:rPr>
              <w:t>Практическая</w:t>
            </w:r>
            <w:r w:rsidRPr="00BC2C7D">
              <w:rPr>
                <w:spacing w:val="-37"/>
                <w:sz w:val="20"/>
                <w:szCs w:val="20"/>
              </w:rPr>
              <w:t xml:space="preserve"> </w:t>
            </w:r>
            <w:r w:rsidRPr="00BC2C7D">
              <w:rPr>
                <w:sz w:val="20"/>
                <w:szCs w:val="20"/>
              </w:rPr>
              <w:t>работа</w:t>
            </w:r>
          </w:p>
        </w:tc>
      </w:tr>
      <w:tr w:rsidR="00E24419" w:rsidRPr="00E24419" w:rsidTr="00665887">
        <w:trPr>
          <w:trHeight w:hRule="exact" w:val="50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BC2C7D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</w:rPr>
            </w:pPr>
            <w:r w:rsidRPr="00BC2C7D">
              <w:rPr>
                <w:sz w:val="20"/>
                <w:szCs w:val="20"/>
              </w:rPr>
              <w:t>37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65887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ошибками. </w:t>
            </w:r>
            <w:r w:rsidR="00E24419" w:rsidRPr="00E24419">
              <w:rPr>
                <w:sz w:val="20"/>
                <w:szCs w:val="20"/>
              </w:rPr>
              <w:t>Лексикология как раздел лингвистики. Лексическое</w:t>
            </w:r>
            <w:r w:rsidR="00E24419" w:rsidRPr="00E24419">
              <w:rPr>
                <w:spacing w:val="-38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значение</w:t>
            </w:r>
            <w:r w:rsidR="00E24419" w:rsidRPr="00E24419">
              <w:rPr>
                <w:spacing w:val="-3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слова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4</w:t>
            </w:r>
            <w:r w:rsidR="00E24419" w:rsidRPr="00E24419">
              <w:rPr>
                <w:sz w:val="20"/>
                <w:szCs w:val="20"/>
                <w:lang w:val="en-US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5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Основные способы толкования лексического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значения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слова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5</w:t>
            </w:r>
            <w:r w:rsidR="00E24419" w:rsidRPr="00E24419">
              <w:rPr>
                <w:sz w:val="20"/>
                <w:szCs w:val="20"/>
                <w:lang w:val="en-US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45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39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Слова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однозначные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E24419">
              <w:rPr>
                <w:sz w:val="20"/>
                <w:szCs w:val="20"/>
                <w:lang w:val="en-US"/>
              </w:rPr>
              <w:t>и</w:t>
            </w:r>
            <w:r w:rsidRPr="00E2441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многозначные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6</w:t>
            </w:r>
            <w:r w:rsidR="00E24419" w:rsidRPr="00E24419">
              <w:rPr>
                <w:sz w:val="20"/>
                <w:szCs w:val="20"/>
                <w:lang w:val="en-US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3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Прямое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переносное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значения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слова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7</w:t>
            </w:r>
            <w:r w:rsidR="00E24419" w:rsidRPr="00E24419">
              <w:rPr>
                <w:sz w:val="20"/>
                <w:szCs w:val="20"/>
                <w:lang w:val="en-US"/>
              </w:rPr>
              <w:t>.10.2022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5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Тематические</w:t>
            </w:r>
            <w:proofErr w:type="spellEnd"/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группы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слов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  <w:lang w:val="en-US"/>
              </w:rPr>
              <w:t>.1</w:t>
            </w:r>
            <w:r>
              <w:rPr>
                <w:sz w:val="20"/>
                <w:szCs w:val="20"/>
              </w:rPr>
              <w:t>0</w:t>
            </w:r>
            <w:r w:rsidR="00E24419" w:rsidRPr="00E24419">
              <w:rPr>
                <w:sz w:val="20"/>
                <w:szCs w:val="20"/>
                <w:lang w:val="en-US"/>
              </w:rPr>
              <w:t>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4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Обозначение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родовых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видовых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понятий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7</w:t>
            </w:r>
            <w:r w:rsidR="00E24419" w:rsidRPr="00E24419">
              <w:rPr>
                <w:sz w:val="20"/>
                <w:szCs w:val="20"/>
                <w:lang w:val="en-US"/>
              </w:rPr>
              <w:t>.11.2022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3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Синонимы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</w:t>
            </w:r>
            <w:r w:rsidR="00E24419" w:rsidRPr="00E24419">
              <w:rPr>
                <w:sz w:val="20"/>
                <w:szCs w:val="20"/>
                <w:lang w:val="en-US"/>
              </w:rPr>
              <w:t>.11.2022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97691F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2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Антонимы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09</w:t>
            </w:r>
            <w:r w:rsidR="00E24419" w:rsidRPr="00E24419">
              <w:rPr>
                <w:sz w:val="20"/>
                <w:szCs w:val="20"/>
                <w:lang w:val="en-US"/>
              </w:rPr>
              <w:t>.11.2022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97691F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46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Омонимы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0</w:t>
            </w:r>
            <w:r w:rsidR="00E24419" w:rsidRPr="00E24419">
              <w:rPr>
                <w:sz w:val="20"/>
                <w:szCs w:val="20"/>
                <w:lang w:val="en-US"/>
              </w:rPr>
              <w:t>.11.2022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97691F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36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Паронимы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proofErr w:type="spellStart"/>
            <w:r>
              <w:rPr>
                <w:sz w:val="20"/>
                <w:szCs w:val="20"/>
              </w:rPr>
              <w:t>1</w:t>
            </w:r>
            <w:proofErr w:type="spellEnd"/>
            <w:r w:rsidR="00E24419" w:rsidRPr="00E24419">
              <w:rPr>
                <w:sz w:val="20"/>
                <w:szCs w:val="20"/>
                <w:lang w:val="en-US"/>
              </w:rPr>
              <w:t>.11.2022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4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Разные</w:t>
            </w:r>
            <w:proofErr w:type="spellEnd"/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виды</w:t>
            </w:r>
            <w:proofErr w:type="spellEnd"/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лексических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словарей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4</w:t>
            </w:r>
            <w:r w:rsidR="00E24419" w:rsidRPr="00E24419">
              <w:rPr>
                <w:sz w:val="20"/>
                <w:szCs w:val="20"/>
                <w:lang w:val="en-US"/>
              </w:rPr>
              <w:t>.11.2022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4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Строение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словарной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статьи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</w:t>
            </w:r>
            <w:r w:rsidR="00E24419" w:rsidRPr="00E24419">
              <w:rPr>
                <w:sz w:val="20"/>
                <w:szCs w:val="20"/>
                <w:lang w:val="en-US"/>
              </w:rPr>
              <w:t>.11.2022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Лексический</w:t>
            </w:r>
            <w:proofErr w:type="spellEnd"/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анализ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слова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6.</w:t>
            </w:r>
            <w:r w:rsidR="00E24419" w:rsidRPr="00E24419">
              <w:rPr>
                <w:sz w:val="20"/>
                <w:szCs w:val="20"/>
                <w:lang w:val="en-US"/>
              </w:rPr>
              <w:t>11.2022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5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Сочинение</w:t>
            </w:r>
            <w:proofErr w:type="spellEnd"/>
            <w:r w:rsidRPr="00E24419">
              <w:rPr>
                <w:sz w:val="20"/>
                <w:szCs w:val="20"/>
                <w:lang w:val="en-US"/>
              </w:rPr>
              <w:t>.</w:t>
            </w:r>
            <w:r w:rsidRPr="00E2441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Рассказ</w:t>
            </w:r>
            <w:proofErr w:type="spellEnd"/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E24419">
              <w:rPr>
                <w:sz w:val="20"/>
                <w:szCs w:val="20"/>
                <w:lang w:val="en-US"/>
              </w:rPr>
              <w:t>о</w:t>
            </w:r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событии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7</w:t>
            </w:r>
            <w:r w:rsidR="00E24419" w:rsidRPr="00E24419">
              <w:rPr>
                <w:sz w:val="20"/>
                <w:szCs w:val="20"/>
                <w:lang w:val="en-US"/>
              </w:rPr>
              <w:t>.11.2022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BC2C7D">
        <w:trPr>
          <w:trHeight w:hRule="exact" w:val="7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lastRenderedPageBreak/>
              <w:t>51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BC2C7D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BC2C7D">
              <w:rPr>
                <w:color w:val="FF0000"/>
                <w:sz w:val="20"/>
                <w:szCs w:val="20"/>
              </w:rPr>
              <w:t>Контрольный диктант</w:t>
            </w:r>
            <w:r>
              <w:rPr>
                <w:sz w:val="20"/>
                <w:szCs w:val="20"/>
              </w:rPr>
              <w:t xml:space="preserve"> с грамматическим заданием по теме </w:t>
            </w:r>
            <w:r w:rsidR="00E24419" w:rsidRPr="00E24419">
              <w:rPr>
                <w:sz w:val="20"/>
                <w:szCs w:val="20"/>
              </w:rPr>
              <w:t xml:space="preserve"> "Лексикология ".</w:t>
            </w:r>
            <w:r w:rsidR="00E24419" w:rsidRPr="00EB2D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18</w:t>
            </w:r>
            <w:r w:rsidR="00E24419" w:rsidRPr="00E24419">
              <w:rPr>
                <w:sz w:val="20"/>
                <w:szCs w:val="20"/>
                <w:lang w:val="en-US"/>
              </w:rPr>
              <w:t>.11.2022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</w:p>
        </w:tc>
      </w:tr>
      <w:tr w:rsidR="00E24419" w:rsidRPr="00804F25" w:rsidTr="00665887">
        <w:trPr>
          <w:trHeight w:hRule="exact" w:val="4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52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0D5A5B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ошибками. </w:t>
            </w:r>
            <w:proofErr w:type="spellStart"/>
            <w:r w:rsidR="00E24419" w:rsidRPr="00E24419">
              <w:rPr>
                <w:sz w:val="20"/>
                <w:szCs w:val="20"/>
              </w:rPr>
              <w:t>Морфемика</w:t>
            </w:r>
            <w:proofErr w:type="spellEnd"/>
            <w:r w:rsidR="00E24419" w:rsidRPr="00E24419">
              <w:rPr>
                <w:sz w:val="20"/>
                <w:szCs w:val="20"/>
              </w:rPr>
              <w:t xml:space="preserve"> как раздел лингвистики. Морфема как</w:t>
            </w:r>
            <w:r w:rsidR="00E24419" w:rsidRPr="00E24419">
              <w:rPr>
                <w:spacing w:val="-37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минимальная</w:t>
            </w:r>
            <w:r w:rsidR="00E24419" w:rsidRPr="00E24419">
              <w:rPr>
                <w:spacing w:val="-3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значимая</w:t>
            </w:r>
            <w:proofErr w:type="gramStart"/>
            <w:r w:rsidR="00804F25">
              <w:rPr>
                <w:sz w:val="20"/>
                <w:szCs w:val="20"/>
              </w:rPr>
              <w:t>.</w:t>
            </w:r>
            <w:proofErr w:type="gramEnd"/>
            <w:r w:rsidR="00E24419" w:rsidRPr="00E24419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="00E24419" w:rsidRPr="00E24419">
              <w:rPr>
                <w:sz w:val="20"/>
                <w:szCs w:val="20"/>
              </w:rPr>
              <w:t>е</w:t>
            </w:r>
            <w:proofErr w:type="gramEnd"/>
            <w:r w:rsidR="00E24419" w:rsidRPr="00E24419">
              <w:rPr>
                <w:sz w:val="20"/>
                <w:szCs w:val="20"/>
              </w:rPr>
              <w:t>диница</w:t>
            </w:r>
            <w:r w:rsidR="00E24419" w:rsidRPr="00E24419">
              <w:rPr>
                <w:spacing w:val="-2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языка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804F25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804F25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804F25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E24419" w:rsidRPr="00804F25">
              <w:rPr>
                <w:sz w:val="20"/>
                <w:szCs w:val="20"/>
              </w:rPr>
              <w:t>.11.2022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804F25">
              <w:rPr>
                <w:sz w:val="20"/>
                <w:szCs w:val="20"/>
              </w:rPr>
              <w:t>Тестирование</w:t>
            </w:r>
          </w:p>
        </w:tc>
      </w:tr>
      <w:tr w:rsidR="00E24419" w:rsidRPr="00804F25" w:rsidTr="00665887">
        <w:trPr>
          <w:trHeight w:hRule="exact" w:val="51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</w:rPr>
            </w:pPr>
            <w:r w:rsidRPr="00804F25">
              <w:rPr>
                <w:sz w:val="20"/>
                <w:szCs w:val="20"/>
              </w:rPr>
              <w:t>53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804F25">
              <w:rPr>
                <w:sz w:val="20"/>
                <w:szCs w:val="20"/>
              </w:rPr>
              <w:t>Основа</w:t>
            </w:r>
            <w:r w:rsidRPr="00804F25">
              <w:rPr>
                <w:spacing w:val="-3"/>
                <w:sz w:val="20"/>
                <w:szCs w:val="20"/>
              </w:rPr>
              <w:t xml:space="preserve"> </w:t>
            </w:r>
            <w:r w:rsidRPr="00804F25">
              <w:rPr>
                <w:sz w:val="20"/>
                <w:szCs w:val="20"/>
              </w:rPr>
              <w:t>слова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804F25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804F25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804F25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E24419" w:rsidRPr="00804F25">
              <w:rPr>
                <w:sz w:val="20"/>
                <w:szCs w:val="20"/>
              </w:rPr>
              <w:t>.11.2022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804F25">
              <w:rPr>
                <w:sz w:val="20"/>
                <w:szCs w:val="20"/>
              </w:rPr>
              <w:t>Практическая</w:t>
            </w:r>
            <w:r w:rsidRPr="00804F25">
              <w:rPr>
                <w:spacing w:val="-37"/>
                <w:sz w:val="20"/>
                <w:szCs w:val="20"/>
              </w:rPr>
              <w:t xml:space="preserve"> </w:t>
            </w:r>
            <w:r w:rsidRPr="00804F25">
              <w:rPr>
                <w:sz w:val="20"/>
                <w:szCs w:val="20"/>
              </w:rPr>
              <w:t>работа</w:t>
            </w:r>
          </w:p>
        </w:tc>
      </w:tr>
      <w:tr w:rsidR="00E24419" w:rsidRPr="00E24419" w:rsidTr="00665887">
        <w:trPr>
          <w:trHeight w:hRule="exact" w:val="5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</w:rPr>
            </w:pPr>
            <w:r w:rsidRPr="00804F25">
              <w:rPr>
                <w:sz w:val="20"/>
                <w:szCs w:val="20"/>
              </w:rPr>
              <w:t>54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804F25">
              <w:rPr>
                <w:sz w:val="20"/>
                <w:szCs w:val="20"/>
              </w:rPr>
              <w:t>Виды</w:t>
            </w:r>
            <w:r w:rsidRPr="00804F25">
              <w:rPr>
                <w:spacing w:val="-3"/>
                <w:sz w:val="20"/>
                <w:szCs w:val="20"/>
              </w:rPr>
              <w:t xml:space="preserve"> </w:t>
            </w:r>
            <w:r w:rsidRPr="00804F25">
              <w:rPr>
                <w:sz w:val="20"/>
                <w:szCs w:val="20"/>
              </w:rPr>
              <w:t>морфем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804F25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804F25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804F25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E24419" w:rsidRPr="00804F25">
              <w:rPr>
                <w:sz w:val="20"/>
                <w:szCs w:val="20"/>
              </w:rPr>
              <w:t>.11.2022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r w:rsidRPr="00804F25">
              <w:rPr>
                <w:sz w:val="20"/>
                <w:szCs w:val="20"/>
              </w:rPr>
              <w:t>Письменный</w:t>
            </w:r>
            <w:r w:rsidRPr="00804F25">
              <w:rPr>
                <w:spacing w:val="-37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4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55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Чередование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звуков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E24419">
              <w:rPr>
                <w:sz w:val="20"/>
                <w:szCs w:val="20"/>
                <w:lang w:val="en-US"/>
              </w:rPr>
              <w:t>в</w:t>
            </w:r>
            <w:r w:rsidRPr="00E2441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морфемах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4</w:t>
            </w:r>
            <w:r w:rsidR="00E24419" w:rsidRPr="00E24419">
              <w:rPr>
                <w:sz w:val="20"/>
                <w:szCs w:val="20"/>
                <w:lang w:val="en-US"/>
              </w:rPr>
              <w:t>.11.2022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50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56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Морфемный</w:t>
            </w:r>
            <w:proofErr w:type="spellEnd"/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анализ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слова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5</w:t>
            </w:r>
            <w:r w:rsidR="00E24419" w:rsidRPr="00E24419">
              <w:rPr>
                <w:sz w:val="20"/>
                <w:szCs w:val="20"/>
                <w:lang w:val="en-US"/>
              </w:rPr>
              <w:t>.11.2022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57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 корней с безударными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проверяемыми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непроверяемыми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гласными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8</w:t>
            </w:r>
            <w:r w:rsidR="00E24419" w:rsidRPr="00E24419">
              <w:rPr>
                <w:sz w:val="20"/>
                <w:szCs w:val="20"/>
                <w:lang w:val="en-US"/>
              </w:rPr>
              <w:t>.11.2022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F10403" w:rsidTr="00665887">
        <w:trPr>
          <w:trHeight w:hRule="exact" w:val="5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 корней с проверяемыми,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непроверяемыми,</w:t>
            </w:r>
            <w:r w:rsidRPr="00E24419">
              <w:rPr>
                <w:spacing w:val="-9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непроизносимыми</w:t>
            </w:r>
            <w:r w:rsidRPr="00E24419">
              <w:rPr>
                <w:spacing w:val="-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согласными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F10403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1040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11</w:t>
            </w:r>
            <w:r w:rsidR="00E24419" w:rsidRPr="00F10403">
              <w:rPr>
                <w:sz w:val="20"/>
                <w:szCs w:val="20"/>
              </w:rPr>
              <w:t>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F10403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F10403">
              <w:rPr>
                <w:sz w:val="20"/>
                <w:szCs w:val="20"/>
              </w:rPr>
              <w:t>Письменный</w:t>
            </w:r>
            <w:r w:rsidRPr="00F10403">
              <w:rPr>
                <w:spacing w:val="-37"/>
                <w:sz w:val="20"/>
                <w:szCs w:val="20"/>
              </w:rPr>
              <w:t xml:space="preserve"> </w:t>
            </w:r>
            <w:r w:rsidRPr="00F10403">
              <w:rPr>
                <w:sz w:val="20"/>
                <w:szCs w:val="20"/>
              </w:rPr>
              <w:t>контроль</w:t>
            </w:r>
          </w:p>
        </w:tc>
      </w:tr>
      <w:tr w:rsidR="00E24419" w:rsidRPr="00F10403" w:rsidTr="00665887">
        <w:trPr>
          <w:trHeight w:hRule="exact" w:val="3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F10403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</w:rPr>
            </w:pPr>
            <w:r w:rsidRPr="00F10403">
              <w:rPr>
                <w:sz w:val="20"/>
                <w:szCs w:val="20"/>
              </w:rPr>
              <w:t>59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E24419">
              <w:rPr>
                <w:sz w:val="20"/>
                <w:szCs w:val="20"/>
              </w:rPr>
              <w:t>Ё-О</w:t>
            </w:r>
            <w:proofErr w:type="gramEnd"/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после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шипящих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корне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слова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F10403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F1040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F10403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F1040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F10403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F1040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F10403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  <w:r w:rsidR="00E24419" w:rsidRPr="00F10403">
              <w:rPr>
                <w:sz w:val="20"/>
                <w:szCs w:val="20"/>
              </w:rPr>
              <w:t>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F10403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F10403">
              <w:rPr>
                <w:sz w:val="20"/>
                <w:szCs w:val="20"/>
              </w:rPr>
              <w:t>Тестирование</w:t>
            </w:r>
          </w:p>
        </w:tc>
      </w:tr>
      <w:tr w:rsidR="00E24419" w:rsidRPr="00E24419" w:rsidTr="00665887">
        <w:trPr>
          <w:trHeight w:hRule="exact" w:val="5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F10403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</w:rPr>
            </w:pPr>
            <w:r w:rsidRPr="00F10403">
              <w:rPr>
                <w:sz w:val="20"/>
                <w:szCs w:val="20"/>
              </w:rPr>
              <w:t>60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</w:t>
            </w:r>
            <w:r w:rsidRPr="00E24419">
              <w:rPr>
                <w:spacing w:val="-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неизменяемых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на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письме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приставок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1</w:t>
            </w:r>
            <w:r w:rsidR="00E24419" w:rsidRPr="00E24419">
              <w:rPr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E24419" w:rsidRPr="00E24419" w:rsidTr="00665887">
        <w:trPr>
          <w:trHeight w:hRule="exact" w:val="3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61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приставок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на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E24419">
              <w:rPr>
                <w:sz w:val="20"/>
                <w:szCs w:val="20"/>
              </w:rPr>
              <w:t>-З</w:t>
            </w:r>
            <w:proofErr w:type="gramEnd"/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(-С)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2</w:t>
            </w:r>
            <w:r w:rsidR="00E24419" w:rsidRPr="00E24419">
              <w:rPr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3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62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E24419">
              <w:rPr>
                <w:sz w:val="20"/>
                <w:szCs w:val="20"/>
              </w:rPr>
              <w:t>Ы</w:t>
            </w:r>
            <w:proofErr w:type="gramEnd"/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—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после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приставок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5</w:t>
            </w:r>
            <w:r w:rsidR="00E24419" w:rsidRPr="00E24419">
              <w:rPr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E24419" w:rsidRPr="00E24419" w:rsidTr="00665887">
        <w:trPr>
          <w:trHeight w:hRule="exact" w:val="2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63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E24419">
              <w:rPr>
                <w:sz w:val="20"/>
                <w:szCs w:val="20"/>
              </w:rPr>
              <w:t>Ы</w:t>
            </w:r>
            <w:proofErr w:type="gramEnd"/>
            <w:r w:rsidRPr="00E24419">
              <w:rPr>
                <w:sz w:val="20"/>
                <w:szCs w:val="20"/>
              </w:rPr>
              <w:t xml:space="preserve"> —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после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Ц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6</w:t>
            </w:r>
            <w:r w:rsidR="00E24419" w:rsidRPr="00E24419">
              <w:rPr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E24419" w:rsidRPr="00E24419" w:rsidTr="000E1AE0">
        <w:trPr>
          <w:trHeight w:hRule="exact" w:val="60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64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0E1AE0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BC2C7D">
              <w:rPr>
                <w:color w:val="FF0000"/>
                <w:sz w:val="20"/>
                <w:szCs w:val="20"/>
              </w:rPr>
              <w:t>Контрольный диктант</w:t>
            </w:r>
            <w:r>
              <w:rPr>
                <w:sz w:val="20"/>
                <w:szCs w:val="20"/>
              </w:rPr>
              <w:t xml:space="preserve"> с грамматическим заданием по теме </w:t>
            </w:r>
            <w:r w:rsidR="00E24419" w:rsidRPr="00E24419">
              <w:rPr>
                <w:sz w:val="20"/>
                <w:szCs w:val="20"/>
              </w:rPr>
              <w:t xml:space="preserve"> "</w:t>
            </w:r>
            <w:proofErr w:type="spellStart"/>
            <w:r w:rsidR="00E24419" w:rsidRPr="00E24419">
              <w:rPr>
                <w:sz w:val="20"/>
                <w:szCs w:val="20"/>
              </w:rPr>
              <w:t>Морфемика</w:t>
            </w:r>
            <w:proofErr w:type="spellEnd"/>
            <w:r w:rsidR="00E24419" w:rsidRPr="00E24419">
              <w:rPr>
                <w:sz w:val="20"/>
                <w:szCs w:val="20"/>
              </w:rPr>
              <w:t>. Орфография"</w:t>
            </w:r>
            <w:r w:rsidR="00804F25" w:rsidRPr="00EB2DEB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7</w:t>
            </w:r>
            <w:r w:rsidR="00E24419" w:rsidRPr="00E24419">
              <w:rPr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0D5A5B" w:rsidTr="000E1AE0">
        <w:trPr>
          <w:trHeight w:hRule="exact" w:val="99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65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pacing w:val="-4"/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Морфология как раздел лингвистики.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 xml:space="preserve">Грамматическое значение слова, его отличие </w:t>
            </w:r>
            <w:proofErr w:type="gramStart"/>
            <w:r w:rsidRPr="00E24419">
              <w:rPr>
                <w:sz w:val="20"/>
                <w:szCs w:val="20"/>
              </w:rPr>
              <w:t>от</w:t>
            </w:r>
            <w:proofErr w:type="gramEnd"/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лексического. Части  речи как лексико-грамматические</w:t>
            </w:r>
            <w:r w:rsidRPr="00E24419">
              <w:rPr>
                <w:spacing w:val="-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разряды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слов.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</w:p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Система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частей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речи в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русском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языке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0D5A5B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0D5A5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0D5A5B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0D5A5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0D5A5B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0D5A5B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0D5A5B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E24419" w:rsidRPr="000D5A5B">
              <w:rPr>
                <w:sz w:val="20"/>
                <w:szCs w:val="20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0D5A5B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0D5A5B">
              <w:rPr>
                <w:sz w:val="20"/>
                <w:szCs w:val="20"/>
              </w:rPr>
              <w:t>Устный</w:t>
            </w:r>
            <w:r w:rsidRPr="000D5A5B">
              <w:rPr>
                <w:spacing w:val="-3"/>
                <w:sz w:val="20"/>
                <w:szCs w:val="20"/>
              </w:rPr>
              <w:t xml:space="preserve"> </w:t>
            </w:r>
            <w:r w:rsidRPr="000D5A5B">
              <w:rPr>
                <w:sz w:val="20"/>
                <w:szCs w:val="20"/>
              </w:rPr>
              <w:t>опрос</w:t>
            </w:r>
          </w:p>
        </w:tc>
      </w:tr>
      <w:tr w:rsidR="00E24419" w:rsidRPr="00E24419" w:rsidTr="00665887">
        <w:trPr>
          <w:trHeight w:hRule="exact" w:val="55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0D5A5B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</w:rPr>
            </w:pPr>
            <w:r w:rsidRPr="000D5A5B">
              <w:rPr>
                <w:sz w:val="20"/>
                <w:szCs w:val="20"/>
              </w:rPr>
              <w:t>66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Имя существительное как часть речи. Роль имени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существительного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речи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09</w:t>
            </w:r>
            <w:r w:rsidR="00E24419" w:rsidRPr="00E24419">
              <w:rPr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67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Сочинение-фантазия (например, современная</w:t>
            </w:r>
            <w:r w:rsidRPr="00E24419">
              <w:rPr>
                <w:spacing w:val="-37"/>
                <w:sz w:val="20"/>
                <w:szCs w:val="20"/>
              </w:rPr>
              <w:t xml:space="preserve">     </w:t>
            </w:r>
            <w:r w:rsidRPr="00E24419">
              <w:rPr>
                <w:sz w:val="20"/>
                <w:szCs w:val="20"/>
              </w:rPr>
              <w:t>сказка)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</w:t>
            </w:r>
            <w:r w:rsidR="00E24419" w:rsidRPr="00E24419">
              <w:rPr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051A33">
        <w:trPr>
          <w:trHeight w:hRule="exact" w:val="105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68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Лексико-грамматические разряды имён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существительных: имена существительные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собственные и нарицательные, одушевленные и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неодушевленные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3</w:t>
            </w:r>
            <w:r w:rsidR="00E24419" w:rsidRPr="00E24419">
              <w:rPr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5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69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Правописание</w:t>
            </w:r>
            <w:proofErr w:type="spellEnd"/>
            <w:r w:rsidRPr="00E24419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собственных</w:t>
            </w:r>
            <w:proofErr w:type="spellEnd"/>
            <w:r w:rsidRPr="00E2441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имён</w:t>
            </w:r>
            <w:proofErr w:type="spellEnd"/>
            <w:r w:rsidRPr="00E24419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существительных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4</w:t>
            </w:r>
            <w:r w:rsidR="00E24419" w:rsidRPr="00E24419">
              <w:rPr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5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Род, число, падеж имени существительного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(повторение</w:t>
            </w:r>
            <w:r w:rsidRPr="00E24419">
              <w:rPr>
                <w:spacing w:val="-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изученного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начальной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школе)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</w:t>
            </w:r>
            <w:r w:rsidR="00E24419" w:rsidRPr="00E24419">
              <w:rPr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051A33">
        <w:trPr>
          <w:trHeight w:hRule="exact" w:val="54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71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Имена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существительные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общего</w:t>
            </w:r>
            <w:proofErr w:type="spellEnd"/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рода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6</w:t>
            </w:r>
            <w:r w:rsidR="00E24419" w:rsidRPr="00E24419">
              <w:rPr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</w:p>
        </w:tc>
      </w:tr>
      <w:tr w:rsidR="00E24419" w:rsidRPr="00E24419" w:rsidTr="00051A33">
        <w:trPr>
          <w:trHeight w:hRule="exact" w:val="49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Имена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существительные,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имеющие</w:t>
            </w:r>
            <w:r w:rsidRPr="00E24419">
              <w:rPr>
                <w:spacing w:val="-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форму</w:t>
            </w:r>
            <w:r w:rsidRPr="00E24419">
              <w:rPr>
                <w:spacing w:val="-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только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единственного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или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только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множественного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числа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</w:t>
            </w:r>
            <w:r w:rsidR="00E24419" w:rsidRPr="00E24419">
              <w:rPr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5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73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Сжатое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изложение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  <w:r w:rsidR="00E24419" w:rsidRPr="00E24419">
              <w:rPr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60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74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Типы склонения имён существительных (повторение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изученного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начальной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школе)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1</w:t>
            </w:r>
            <w:r w:rsidR="00E24419" w:rsidRPr="00E24419">
              <w:rPr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E24419" w:rsidRPr="00E24419" w:rsidTr="00665887">
        <w:trPr>
          <w:trHeight w:hRule="exact" w:val="50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</w:t>
            </w:r>
            <w:r w:rsidRPr="00E24419">
              <w:rPr>
                <w:spacing w:val="-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ь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на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конце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имён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существительных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после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шипящих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proofErr w:type="spellStart"/>
            <w:r>
              <w:rPr>
                <w:sz w:val="20"/>
                <w:szCs w:val="20"/>
              </w:rPr>
              <w:t>2</w:t>
            </w:r>
            <w:proofErr w:type="spellEnd"/>
            <w:r w:rsidR="00E24419" w:rsidRPr="00E24419">
              <w:rPr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76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Разносклоняемые</w:t>
            </w:r>
            <w:proofErr w:type="spellEnd"/>
            <w:r w:rsidRPr="00E24419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имена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существительные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</w:t>
            </w:r>
            <w:r w:rsidR="00E24419" w:rsidRPr="00E24419">
              <w:rPr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77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 безударных окончаний имён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существительных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6</w:t>
            </w:r>
            <w:r w:rsidR="00E24419" w:rsidRPr="00E24419">
              <w:rPr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49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lastRenderedPageBreak/>
              <w:t>78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Имена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существительные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склоняемые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несклоняемые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7.</w:t>
            </w:r>
            <w:r w:rsidR="00E24419" w:rsidRPr="00E24419">
              <w:rPr>
                <w:sz w:val="20"/>
                <w:szCs w:val="20"/>
                <w:lang w:val="en-US"/>
              </w:rPr>
              <w:t>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4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79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Род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несклоняемых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имён</w:t>
            </w:r>
            <w:proofErr w:type="spellEnd"/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существительных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F10403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1</w:t>
            </w:r>
            <w:r w:rsidR="00E24419" w:rsidRPr="00E24419">
              <w:rPr>
                <w:sz w:val="20"/>
                <w:szCs w:val="20"/>
                <w:lang w:val="en-US"/>
              </w:rPr>
              <w:t>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E24419" w:rsidRPr="00F10403" w:rsidTr="00665887">
        <w:trPr>
          <w:trHeight w:hRule="exact" w:val="4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Морфологический</w:t>
            </w:r>
            <w:proofErr w:type="spellEnd"/>
            <w:r w:rsidRPr="00E2441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анализ</w:t>
            </w:r>
            <w:proofErr w:type="spellEnd"/>
            <w:r w:rsidRPr="00E2441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имён</w:t>
            </w:r>
            <w:proofErr w:type="spellEnd"/>
            <w:r w:rsidRPr="00E2441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существительных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F10403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F1040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01</w:t>
            </w:r>
            <w:r w:rsidR="00E24419" w:rsidRPr="00F10403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F10403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F10403">
              <w:rPr>
                <w:sz w:val="20"/>
                <w:szCs w:val="20"/>
              </w:rPr>
              <w:t>Письменный</w:t>
            </w:r>
            <w:r w:rsidRPr="00F10403">
              <w:rPr>
                <w:spacing w:val="-37"/>
                <w:sz w:val="20"/>
                <w:szCs w:val="20"/>
              </w:rPr>
              <w:t xml:space="preserve"> </w:t>
            </w:r>
            <w:r w:rsidRPr="00F10403">
              <w:rPr>
                <w:sz w:val="20"/>
                <w:szCs w:val="20"/>
              </w:rPr>
              <w:t>контроль</w:t>
            </w:r>
          </w:p>
        </w:tc>
      </w:tr>
      <w:tr w:rsidR="00E24419" w:rsidRPr="00E24419" w:rsidTr="00665887">
        <w:trPr>
          <w:trHeight w:hRule="exact" w:val="5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F10403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</w:rPr>
            </w:pPr>
            <w:r w:rsidRPr="00F10403">
              <w:rPr>
                <w:sz w:val="20"/>
                <w:szCs w:val="20"/>
              </w:rPr>
              <w:t>81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Нормы словоизменения, произношения имён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существительных,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нормы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постановки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ударения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F10403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F1040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F10403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F1040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F10403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F1040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F10403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E24419" w:rsidRPr="00F10403">
              <w:rPr>
                <w:sz w:val="20"/>
                <w:szCs w:val="20"/>
              </w:rPr>
              <w:t>.01.2023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r w:rsidRPr="00F10403">
              <w:rPr>
                <w:sz w:val="20"/>
                <w:szCs w:val="20"/>
              </w:rPr>
              <w:t>Ус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5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82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 xml:space="preserve">Правописание О и Е после шипящих и </w:t>
            </w:r>
            <w:proofErr w:type="gramStart"/>
            <w:r w:rsidRPr="00E24419">
              <w:rPr>
                <w:sz w:val="20"/>
                <w:szCs w:val="20"/>
              </w:rPr>
              <w:t>Ц</w:t>
            </w:r>
            <w:proofErr w:type="gramEnd"/>
            <w:r w:rsidRPr="00E24419">
              <w:rPr>
                <w:sz w:val="20"/>
                <w:szCs w:val="20"/>
              </w:rPr>
              <w:t xml:space="preserve"> в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окончаниях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имён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существительных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</w:t>
            </w:r>
            <w:r w:rsidR="00E24419" w:rsidRPr="00E24419">
              <w:rPr>
                <w:sz w:val="20"/>
                <w:szCs w:val="20"/>
                <w:lang w:val="en-US"/>
              </w:rPr>
              <w:t>.01.2023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6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83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Е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(Ё)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после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шипящих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E24419">
              <w:rPr>
                <w:sz w:val="20"/>
                <w:szCs w:val="20"/>
              </w:rPr>
              <w:t>Ц</w:t>
            </w:r>
            <w:proofErr w:type="gramEnd"/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суффиксах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имён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существительных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3</w:t>
            </w:r>
            <w:r w:rsidR="00E24419" w:rsidRPr="00E24419">
              <w:rPr>
                <w:sz w:val="20"/>
                <w:szCs w:val="20"/>
                <w:lang w:val="en-US"/>
              </w:rPr>
              <w:t>.01.2023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6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84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 xml:space="preserve">Правописание суффиксов </w:t>
            </w:r>
            <w:proofErr w:type="gramStart"/>
            <w:r w:rsidRPr="00E24419">
              <w:rPr>
                <w:sz w:val="20"/>
                <w:szCs w:val="20"/>
              </w:rPr>
              <w:t>-Ч</w:t>
            </w:r>
            <w:proofErr w:type="gramEnd"/>
            <w:r w:rsidRPr="00E24419">
              <w:rPr>
                <w:sz w:val="20"/>
                <w:szCs w:val="20"/>
              </w:rPr>
              <w:t>ИК-/-ЩИК- имен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существительных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6</w:t>
            </w:r>
            <w:r w:rsidR="00E24419" w:rsidRPr="00E24419">
              <w:rPr>
                <w:sz w:val="20"/>
                <w:szCs w:val="20"/>
                <w:lang w:val="en-US"/>
              </w:rPr>
              <w:t>.01.2023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55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 xml:space="preserve">Правописание суффиксов </w:t>
            </w:r>
            <w:proofErr w:type="gramStart"/>
            <w:r w:rsidRPr="00E24419">
              <w:rPr>
                <w:sz w:val="20"/>
                <w:szCs w:val="20"/>
              </w:rPr>
              <w:t>-Е</w:t>
            </w:r>
            <w:proofErr w:type="gramEnd"/>
            <w:r w:rsidRPr="00E24419">
              <w:rPr>
                <w:sz w:val="20"/>
                <w:szCs w:val="20"/>
              </w:rPr>
              <w:t>К-/-ИК- имен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существительных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7</w:t>
            </w:r>
            <w:r w:rsidR="00E24419" w:rsidRPr="00E24419">
              <w:rPr>
                <w:sz w:val="20"/>
                <w:szCs w:val="20"/>
                <w:lang w:val="en-US"/>
              </w:rPr>
              <w:t>.01.2023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5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86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Слитное и раздельное написание НЕ с именами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существительными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8</w:t>
            </w:r>
            <w:r w:rsidR="00E24419" w:rsidRPr="00E24419">
              <w:rPr>
                <w:sz w:val="20"/>
                <w:szCs w:val="20"/>
                <w:lang w:val="en-US"/>
              </w:rPr>
              <w:t>.01.2023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49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87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</w:t>
            </w:r>
            <w:r w:rsidRPr="00E24419">
              <w:rPr>
                <w:spacing w:val="-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корней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чередованием</w:t>
            </w:r>
            <w:r w:rsidRPr="00E24419">
              <w:rPr>
                <w:spacing w:val="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А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//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О: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E24419">
              <w:rPr>
                <w:sz w:val="20"/>
                <w:szCs w:val="20"/>
              </w:rPr>
              <w:t>-Л</w:t>
            </w:r>
            <w:proofErr w:type="gramEnd"/>
            <w:r w:rsidRPr="00E24419">
              <w:rPr>
                <w:sz w:val="20"/>
                <w:szCs w:val="20"/>
              </w:rPr>
              <w:t>АГ-/-ЛОЖ-; -РАСТ-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/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-РАЩ-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/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-РОС-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9</w:t>
            </w:r>
            <w:r w:rsidR="00E24419" w:rsidRPr="00E24419">
              <w:rPr>
                <w:sz w:val="20"/>
                <w:szCs w:val="20"/>
                <w:lang w:val="en-US"/>
              </w:rPr>
              <w:t>.01.2023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E24419" w:rsidRPr="00E24419" w:rsidTr="00665887">
        <w:trPr>
          <w:trHeight w:hRule="exact" w:val="5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88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</w:t>
            </w:r>
            <w:r w:rsidRPr="00E24419">
              <w:rPr>
                <w:spacing w:val="-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корней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 чередованием А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//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О: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E24419">
              <w:rPr>
                <w:sz w:val="20"/>
                <w:szCs w:val="20"/>
              </w:rPr>
              <w:t>-Г</w:t>
            </w:r>
            <w:proofErr w:type="gramEnd"/>
            <w:r w:rsidRPr="00E24419">
              <w:rPr>
                <w:sz w:val="20"/>
                <w:szCs w:val="20"/>
              </w:rPr>
              <w:t>АР-/-ГОР-,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-ЗАР-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/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-ЗОР-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</w:t>
            </w:r>
            <w:r w:rsidR="00E24419" w:rsidRPr="00E24419">
              <w:rPr>
                <w:sz w:val="20"/>
                <w:szCs w:val="20"/>
                <w:lang w:val="en-US"/>
              </w:rPr>
              <w:t>.01.2023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E24419" w:rsidRPr="00E24419" w:rsidTr="00665887">
        <w:trPr>
          <w:trHeight w:hRule="exact" w:val="5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корней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 чередованием А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//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О: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E24419">
              <w:rPr>
                <w:sz w:val="20"/>
                <w:szCs w:val="20"/>
              </w:rPr>
              <w:t>-К</w:t>
            </w:r>
            <w:proofErr w:type="gramEnd"/>
            <w:r w:rsidRPr="00E24419">
              <w:rPr>
                <w:sz w:val="20"/>
                <w:szCs w:val="20"/>
              </w:rPr>
              <w:t>ЛАН-/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-КЛОН-, -СКАК-/-СКОЧ-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</w:t>
            </w:r>
            <w:r w:rsidR="00E24419" w:rsidRPr="00E24419">
              <w:rPr>
                <w:sz w:val="20"/>
                <w:szCs w:val="20"/>
                <w:lang w:val="en-US"/>
              </w:rPr>
              <w:t>.01.2023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E24419" w:rsidRPr="00E24419" w:rsidTr="000E1AE0">
        <w:trPr>
          <w:trHeight w:hRule="exact" w:val="5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0E1AE0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BC2C7D">
              <w:rPr>
                <w:color w:val="FF0000"/>
                <w:sz w:val="20"/>
                <w:szCs w:val="20"/>
              </w:rPr>
              <w:t>Контрольный диктант</w:t>
            </w:r>
            <w:r>
              <w:rPr>
                <w:sz w:val="20"/>
                <w:szCs w:val="20"/>
              </w:rPr>
              <w:t xml:space="preserve"> с грамматическим заданием по теме </w:t>
            </w:r>
            <w:r w:rsidR="00E24419" w:rsidRPr="00E24419">
              <w:rPr>
                <w:spacing w:val="-6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"Имя</w:t>
            </w:r>
            <w:r w:rsidR="00E24419" w:rsidRPr="00E24419">
              <w:rPr>
                <w:spacing w:val="-3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существительное".</w:t>
            </w:r>
            <w:r w:rsidR="00E24419" w:rsidRPr="00E24419">
              <w:rPr>
                <w:spacing w:val="-37"/>
                <w:sz w:val="20"/>
                <w:szCs w:val="20"/>
              </w:rPr>
              <w:t xml:space="preserve">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4</w:t>
            </w:r>
            <w:r w:rsidR="00E24419" w:rsidRPr="00E24419">
              <w:rPr>
                <w:sz w:val="20"/>
                <w:szCs w:val="20"/>
                <w:lang w:val="en-US"/>
              </w:rPr>
              <w:t>.01.2023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Контрольная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51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91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 xml:space="preserve">Имя прилагательное как часть речи. </w:t>
            </w:r>
          </w:p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Роль имени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прилагательного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речи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5</w:t>
            </w:r>
            <w:r w:rsidR="00E24419" w:rsidRPr="00E24419">
              <w:rPr>
                <w:sz w:val="20"/>
                <w:szCs w:val="20"/>
                <w:lang w:val="en-US"/>
              </w:rPr>
              <w:t>.01.2023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92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Выборочное изложение (функционально-смысловой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тип речи описание, фрагмент из художественного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текста)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F10403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6</w:t>
            </w:r>
            <w:r w:rsidR="00E24419" w:rsidRPr="00E24419">
              <w:rPr>
                <w:sz w:val="20"/>
                <w:szCs w:val="20"/>
                <w:lang w:val="en-US"/>
              </w:rPr>
              <w:t>.01.2023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60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93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Склонение</w:t>
            </w:r>
            <w:r w:rsidRPr="00E24419">
              <w:rPr>
                <w:spacing w:val="-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имён</w:t>
            </w:r>
            <w:r w:rsidRPr="00E24419">
              <w:rPr>
                <w:spacing w:val="-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прилагательных</w:t>
            </w:r>
            <w:r w:rsidRPr="00E24419">
              <w:rPr>
                <w:spacing w:val="-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(повторение</w:t>
            </w:r>
            <w:r w:rsidRPr="00E24419">
              <w:rPr>
                <w:spacing w:val="-37"/>
                <w:sz w:val="20"/>
                <w:szCs w:val="20"/>
              </w:rPr>
              <w:t xml:space="preserve">  </w:t>
            </w:r>
            <w:proofErr w:type="gramStart"/>
            <w:r w:rsidRPr="00E24419">
              <w:rPr>
                <w:sz w:val="20"/>
                <w:szCs w:val="20"/>
              </w:rPr>
              <w:t>изученного</w:t>
            </w:r>
            <w:proofErr w:type="gramEnd"/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начальной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школе)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98082F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7</w:t>
            </w:r>
            <w:r w:rsidR="00E24419" w:rsidRPr="00E24419">
              <w:rPr>
                <w:sz w:val="20"/>
                <w:szCs w:val="20"/>
                <w:lang w:val="en-US"/>
              </w:rPr>
              <w:t>.01.2023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50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94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 безударных окончаний имён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прилагательных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30</w:t>
            </w:r>
            <w:r w:rsidR="00E24419" w:rsidRPr="00E24419">
              <w:rPr>
                <w:sz w:val="20"/>
                <w:szCs w:val="20"/>
                <w:lang w:val="en-US"/>
              </w:rPr>
              <w:t>.01.2023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</w:p>
        </w:tc>
      </w:tr>
      <w:tr w:rsidR="00E24419" w:rsidRPr="00E24419" w:rsidTr="00665887">
        <w:trPr>
          <w:trHeight w:hRule="exact" w:val="5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95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Имена прилагательные полные и краткие, их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синтаксические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функции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</w:t>
            </w:r>
            <w:r w:rsidR="00E24419" w:rsidRPr="00E24419">
              <w:rPr>
                <w:sz w:val="20"/>
                <w:szCs w:val="20"/>
                <w:lang w:val="en-US"/>
              </w:rPr>
              <w:t>.01.2023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E24419" w:rsidRPr="00E24419" w:rsidTr="00665887">
        <w:trPr>
          <w:trHeight w:hRule="exact" w:val="5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96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 кратких форм имён прилагательных с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основой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на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шипящий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  <w:r w:rsidR="006247A1">
              <w:rPr>
                <w:sz w:val="20"/>
                <w:szCs w:val="20"/>
              </w:rPr>
              <w:t>1</w:t>
            </w:r>
            <w:r w:rsidR="006247A1">
              <w:rPr>
                <w:sz w:val="20"/>
                <w:szCs w:val="20"/>
                <w:lang w:val="en-US"/>
              </w:rPr>
              <w:t>.0</w:t>
            </w:r>
            <w:r w:rsidR="006247A1">
              <w:rPr>
                <w:sz w:val="20"/>
                <w:szCs w:val="20"/>
              </w:rPr>
              <w:t>2</w:t>
            </w:r>
            <w:r w:rsidRPr="00E24419">
              <w:rPr>
                <w:sz w:val="20"/>
                <w:szCs w:val="20"/>
                <w:lang w:val="en-US"/>
              </w:rPr>
              <w:t>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49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97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Морфологический</w:t>
            </w:r>
            <w:proofErr w:type="spellEnd"/>
            <w:r w:rsidRPr="00E2441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анализ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имён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прилагательных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  <w:lang w:val="en-US"/>
              </w:rPr>
              <w:t>.0</w:t>
            </w:r>
            <w:r>
              <w:rPr>
                <w:sz w:val="20"/>
                <w:szCs w:val="20"/>
              </w:rPr>
              <w:t>2</w:t>
            </w:r>
            <w:r w:rsidR="00E24419" w:rsidRPr="00E24419">
              <w:rPr>
                <w:sz w:val="20"/>
                <w:szCs w:val="20"/>
                <w:lang w:val="en-US"/>
              </w:rPr>
              <w:t>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5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98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Подробное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изложение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3</w:t>
            </w:r>
            <w:r w:rsidR="00E24419" w:rsidRPr="00E24419">
              <w:rPr>
                <w:sz w:val="20"/>
                <w:szCs w:val="20"/>
                <w:lang w:val="en-US"/>
              </w:rPr>
              <w:t>.02.2023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6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99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Нормы произношения имен прилагательных, нормы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постановки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ударения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6</w:t>
            </w:r>
            <w:r w:rsidR="00E24419" w:rsidRPr="00E24419">
              <w:rPr>
                <w:sz w:val="20"/>
                <w:szCs w:val="20"/>
                <w:lang w:val="en-US"/>
              </w:rPr>
              <w:t>.02.2023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5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Нормы</w:t>
            </w:r>
            <w:proofErr w:type="spellEnd"/>
            <w:r w:rsidRPr="00E2441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словоизменения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имен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прилагательных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7</w:t>
            </w:r>
            <w:r w:rsidR="00E24419" w:rsidRPr="00E24419">
              <w:rPr>
                <w:sz w:val="20"/>
                <w:szCs w:val="20"/>
                <w:lang w:val="en-US"/>
              </w:rPr>
              <w:t>.02.2023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 xml:space="preserve">Буквы О и Е после шипящих и </w:t>
            </w:r>
            <w:proofErr w:type="gramStart"/>
            <w:r w:rsidRPr="00E24419">
              <w:rPr>
                <w:sz w:val="20"/>
                <w:szCs w:val="20"/>
              </w:rPr>
              <w:t>Ц</w:t>
            </w:r>
            <w:proofErr w:type="gramEnd"/>
            <w:r w:rsidRPr="00E24419">
              <w:rPr>
                <w:sz w:val="20"/>
                <w:szCs w:val="20"/>
              </w:rPr>
              <w:t xml:space="preserve"> в окончаниях имён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прилагательных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8</w:t>
            </w:r>
            <w:r w:rsidR="00E24419" w:rsidRPr="00E24419">
              <w:rPr>
                <w:sz w:val="20"/>
                <w:szCs w:val="20"/>
                <w:lang w:val="en-US"/>
              </w:rPr>
              <w:t>.02.2023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6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102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Буквы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 Е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после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шипящих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E24419">
              <w:rPr>
                <w:sz w:val="20"/>
                <w:szCs w:val="20"/>
              </w:rPr>
              <w:t>Ц</w:t>
            </w:r>
            <w:proofErr w:type="gramEnd"/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суффиксах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имён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прилагательных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9</w:t>
            </w:r>
            <w:r w:rsidR="00E24419" w:rsidRPr="00E24419">
              <w:rPr>
                <w:sz w:val="20"/>
                <w:szCs w:val="20"/>
                <w:lang w:val="en-US"/>
              </w:rPr>
              <w:t>.02.2023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103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 xml:space="preserve">Правописание О и Е (Ё) после шипящих и </w:t>
            </w:r>
            <w:proofErr w:type="gramStart"/>
            <w:r w:rsidRPr="00E24419">
              <w:rPr>
                <w:sz w:val="20"/>
                <w:szCs w:val="20"/>
              </w:rPr>
              <w:t>Ц</w:t>
            </w:r>
            <w:proofErr w:type="gramEnd"/>
            <w:r w:rsidRPr="00E24419">
              <w:rPr>
                <w:sz w:val="20"/>
                <w:szCs w:val="20"/>
              </w:rPr>
              <w:t xml:space="preserve"> в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суффиксах и окончаниях имён существительных и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прилагательных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  <w:r w:rsidR="00E24419" w:rsidRPr="00E24419">
              <w:rPr>
                <w:sz w:val="20"/>
                <w:szCs w:val="20"/>
                <w:lang w:val="en-US"/>
              </w:rPr>
              <w:t>.02.2023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5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lastRenderedPageBreak/>
              <w:t>104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Слитное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раздельное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написание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НЕ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именами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прилагательными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3</w:t>
            </w:r>
            <w:r w:rsidR="00E24419" w:rsidRPr="00E24419">
              <w:rPr>
                <w:sz w:val="20"/>
                <w:szCs w:val="20"/>
                <w:lang w:val="en-US"/>
              </w:rPr>
              <w:t>.02.2023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105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Сочинение-описание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4</w:t>
            </w:r>
            <w:r w:rsidR="00E24419" w:rsidRPr="00E24419">
              <w:rPr>
                <w:sz w:val="20"/>
                <w:szCs w:val="20"/>
                <w:lang w:val="en-US"/>
              </w:rPr>
              <w:t>.02.2023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0E1AE0">
        <w:trPr>
          <w:trHeight w:hRule="exact" w:val="5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106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0E1AE0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BC2C7D">
              <w:rPr>
                <w:color w:val="FF0000"/>
                <w:sz w:val="20"/>
                <w:szCs w:val="20"/>
              </w:rPr>
              <w:t>Контрольный диктант</w:t>
            </w:r>
            <w:r>
              <w:rPr>
                <w:sz w:val="20"/>
                <w:szCs w:val="20"/>
              </w:rPr>
              <w:t xml:space="preserve"> с грамматическим заданием по теме </w:t>
            </w:r>
            <w:r w:rsidR="00E24419" w:rsidRPr="00E24419">
              <w:rPr>
                <w:spacing w:val="-6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"Имя</w:t>
            </w:r>
            <w:r w:rsidR="00E24419" w:rsidRPr="00E24419">
              <w:rPr>
                <w:spacing w:val="-3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прилагательное".</w:t>
            </w:r>
            <w:r w:rsidR="00E24419" w:rsidRPr="00E24419">
              <w:rPr>
                <w:spacing w:val="-37"/>
                <w:sz w:val="20"/>
                <w:szCs w:val="20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</w:t>
            </w:r>
            <w:r w:rsidR="00E24419" w:rsidRPr="00E24419">
              <w:rPr>
                <w:sz w:val="20"/>
                <w:szCs w:val="20"/>
                <w:lang w:val="en-US"/>
              </w:rPr>
              <w:t>.02.2023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Контрольная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5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107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Глагол как часть речи. Роль глагола в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словосочетании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предложении,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речи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6</w:t>
            </w:r>
            <w:r w:rsidR="00E24419" w:rsidRPr="00E24419">
              <w:rPr>
                <w:sz w:val="20"/>
                <w:szCs w:val="20"/>
                <w:lang w:val="en-US"/>
              </w:rPr>
              <w:t>.02.2023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E24419" w:rsidRPr="00E24419" w:rsidTr="000E1AE0">
        <w:trPr>
          <w:trHeight w:hRule="exact" w:val="7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108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Инфинитив и его грамматические свойства.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Основа инфинитива (прошедшего времени),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основа</w:t>
            </w:r>
            <w:r w:rsidRPr="00E24419">
              <w:rPr>
                <w:spacing w:val="-9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настоящего (будущего</w:t>
            </w:r>
            <w:r w:rsidRPr="00E24419">
              <w:rPr>
                <w:spacing w:val="-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простого)</w:t>
            </w:r>
            <w:r w:rsidRPr="00E24419">
              <w:rPr>
                <w:spacing w:val="-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времени глагола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7</w:t>
            </w:r>
            <w:r w:rsidR="00E24419" w:rsidRPr="00E24419">
              <w:rPr>
                <w:sz w:val="20"/>
                <w:szCs w:val="20"/>
                <w:lang w:val="en-US"/>
              </w:rPr>
              <w:t>.02.2023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4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109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Глаголы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совершенного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несовершенного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вида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5C220E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</w:t>
            </w:r>
            <w:r w:rsidR="00E24419" w:rsidRPr="00E24419">
              <w:rPr>
                <w:sz w:val="20"/>
                <w:szCs w:val="20"/>
                <w:lang w:val="en-US"/>
              </w:rPr>
              <w:t>.02.2023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51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Глаголы совершенного и несовершенного вида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(практикум)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5C220E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21</w:t>
            </w:r>
            <w:r w:rsidR="00E24419" w:rsidRPr="00E24419">
              <w:rPr>
                <w:sz w:val="20"/>
                <w:szCs w:val="20"/>
                <w:lang w:val="en-US"/>
              </w:rPr>
              <w:t>.02.2023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42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111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804F25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Глаголы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возвратные</w:t>
            </w:r>
            <w:proofErr w:type="spellEnd"/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E24419">
              <w:rPr>
                <w:sz w:val="20"/>
                <w:szCs w:val="20"/>
                <w:lang w:val="en-US"/>
              </w:rPr>
              <w:t>и</w:t>
            </w:r>
            <w:r w:rsidRPr="00E2441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невозвратные</w:t>
            </w:r>
            <w:proofErr w:type="spellEnd"/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proofErr w:type="spellStart"/>
            <w:r w:rsidR="005C220E">
              <w:rPr>
                <w:sz w:val="20"/>
                <w:szCs w:val="20"/>
              </w:rPr>
              <w:t>2</w:t>
            </w:r>
            <w:proofErr w:type="spellEnd"/>
            <w:r w:rsidR="00E24419" w:rsidRPr="00E24419">
              <w:rPr>
                <w:sz w:val="20"/>
                <w:szCs w:val="20"/>
                <w:lang w:val="en-US"/>
              </w:rPr>
              <w:t>.02.2023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E24419" w:rsidRPr="00E24419" w:rsidTr="00051A33">
        <w:trPr>
          <w:trHeight w:hRule="exact" w:val="4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112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E24419">
              <w:rPr>
                <w:sz w:val="20"/>
                <w:szCs w:val="20"/>
              </w:rPr>
              <w:t>-Т</w:t>
            </w:r>
            <w:proofErr w:type="gramEnd"/>
            <w:r w:rsidRPr="00E24419">
              <w:rPr>
                <w:sz w:val="20"/>
                <w:szCs w:val="20"/>
              </w:rPr>
              <w:t>СЯ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-ТЬСЯ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глаголах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5C220E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5C220E">
              <w:rPr>
                <w:sz w:val="20"/>
                <w:szCs w:val="20"/>
              </w:rPr>
              <w:t>3</w:t>
            </w:r>
            <w:r w:rsidR="00E24419" w:rsidRPr="00E24419">
              <w:rPr>
                <w:sz w:val="20"/>
                <w:szCs w:val="20"/>
                <w:lang w:val="en-US"/>
              </w:rPr>
              <w:t>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0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113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суффиксов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E24419">
              <w:rPr>
                <w:sz w:val="20"/>
                <w:szCs w:val="20"/>
              </w:rPr>
              <w:t>-О</w:t>
            </w:r>
            <w:proofErr w:type="gramEnd"/>
            <w:r w:rsidRPr="00E24419">
              <w:rPr>
                <w:sz w:val="20"/>
                <w:szCs w:val="20"/>
              </w:rPr>
              <w:t>ВА-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/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-ЕВА-,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-ЫВА-/ -ИВА-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глаголах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5C220E">
              <w:rPr>
                <w:sz w:val="20"/>
                <w:szCs w:val="20"/>
              </w:rPr>
              <w:t>4</w:t>
            </w:r>
            <w:r w:rsidR="00E24419" w:rsidRPr="00E24419">
              <w:rPr>
                <w:sz w:val="20"/>
                <w:szCs w:val="20"/>
                <w:lang w:val="en-US"/>
              </w:rPr>
              <w:t>.02.2023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5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114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суффиксов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E24419">
              <w:rPr>
                <w:sz w:val="20"/>
                <w:szCs w:val="20"/>
              </w:rPr>
              <w:t>-О</w:t>
            </w:r>
            <w:proofErr w:type="gramEnd"/>
            <w:r w:rsidRPr="00E24419">
              <w:rPr>
                <w:sz w:val="20"/>
                <w:szCs w:val="20"/>
              </w:rPr>
              <w:t>ВА-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/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-ЕВА-,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-ЫВА-/-ИВА-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глаголах.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Практикум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5C220E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7</w:t>
            </w:r>
            <w:r w:rsidR="006247A1">
              <w:rPr>
                <w:sz w:val="20"/>
                <w:szCs w:val="20"/>
                <w:lang w:val="en-US"/>
              </w:rPr>
              <w:t>.</w:t>
            </w:r>
            <w:r w:rsidR="00E24419" w:rsidRPr="00E24419">
              <w:rPr>
                <w:sz w:val="20"/>
                <w:szCs w:val="20"/>
                <w:lang w:val="en-US"/>
              </w:rPr>
              <w:t>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5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115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Изменение глаголов по временам. Настоящее</w:t>
            </w:r>
            <w:r w:rsidRPr="00E24419">
              <w:rPr>
                <w:spacing w:val="-38"/>
                <w:sz w:val="20"/>
                <w:szCs w:val="20"/>
              </w:rPr>
              <w:t xml:space="preserve">  </w:t>
            </w:r>
            <w:r w:rsidRPr="00E24419">
              <w:rPr>
                <w:sz w:val="20"/>
                <w:szCs w:val="20"/>
              </w:rPr>
              <w:t>время: значение,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образование,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употребление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5C220E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</w:t>
            </w:r>
            <w:r w:rsidR="006247A1">
              <w:rPr>
                <w:sz w:val="20"/>
                <w:szCs w:val="20"/>
                <w:lang w:val="en-US"/>
              </w:rPr>
              <w:t>.0</w:t>
            </w:r>
            <w:r>
              <w:rPr>
                <w:sz w:val="20"/>
                <w:szCs w:val="20"/>
              </w:rPr>
              <w:t>2</w:t>
            </w:r>
            <w:r w:rsidR="00E24419" w:rsidRPr="00E24419">
              <w:rPr>
                <w:sz w:val="20"/>
                <w:szCs w:val="20"/>
                <w:lang w:val="en-US"/>
              </w:rPr>
              <w:t>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6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116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Прошедшее время: значение, образование,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употребление</w:t>
            </w:r>
            <w:r w:rsidR="00804F25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01</w:t>
            </w:r>
            <w:r w:rsidR="006247A1">
              <w:rPr>
                <w:sz w:val="20"/>
                <w:szCs w:val="20"/>
                <w:lang w:val="en-US"/>
              </w:rPr>
              <w:t>.0</w:t>
            </w:r>
            <w:r w:rsidR="006247A1">
              <w:rPr>
                <w:sz w:val="20"/>
                <w:szCs w:val="20"/>
              </w:rPr>
              <w:t>3</w:t>
            </w:r>
            <w:r w:rsidR="00E24419" w:rsidRPr="00E24419">
              <w:rPr>
                <w:sz w:val="20"/>
                <w:szCs w:val="20"/>
                <w:lang w:val="en-US"/>
              </w:rPr>
              <w:t>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117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Будущее</w:t>
            </w:r>
            <w:r w:rsidRPr="00E24419">
              <w:rPr>
                <w:spacing w:val="-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время: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значение,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образование,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употребление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6A267D">
              <w:rPr>
                <w:sz w:val="20"/>
                <w:szCs w:val="20"/>
              </w:rPr>
              <w:t>2</w:t>
            </w:r>
            <w:r w:rsidR="00E24419" w:rsidRPr="00E24419">
              <w:rPr>
                <w:sz w:val="20"/>
                <w:szCs w:val="20"/>
                <w:lang w:val="en-US"/>
              </w:rPr>
              <w:t>.03.2023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051A33">
        <w:trPr>
          <w:trHeight w:hRule="exact" w:val="54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118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Функционально-смысловые типы речи: описание,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повествование,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рассуждение. Практикум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6A267D">
              <w:rPr>
                <w:sz w:val="20"/>
                <w:szCs w:val="20"/>
              </w:rPr>
              <w:t>3.</w:t>
            </w:r>
            <w:r w:rsidR="00E24419" w:rsidRPr="00E24419">
              <w:rPr>
                <w:sz w:val="20"/>
                <w:szCs w:val="20"/>
                <w:lang w:val="en-US"/>
              </w:rPr>
              <w:t>03.2023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Зачет</w:t>
            </w:r>
            <w:proofErr w:type="spellEnd"/>
          </w:p>
        </w:tc>
      </w:tr>
      <w:tr w:rsidR="00E24419" w:rsidRPr="00E24419" w:rsidTr="00665887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119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Изменение глаголов по лицам и числам. Типы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спряжения глагола (повторение). Разноспрягаемые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глаголы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6A267D">
              <w:rPr>
                <w:sz w:val="20"/>
                <w:szCs w:val="20"/>
              </w:rPr>
              <w:t>6</w:t>
            </w:r>
            <w:r w:rsidR="00E24419" w:rsidRPr="00E24419">
              <w:rPr>
                <w:sz w:val="20"/>
                <w:szCs w:val="20"/>
                <w:lang w:val="en-US"/>
              </w:rPr>
              <w:t>.03.2023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Изменение глаголов по лицам и числам. Типы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спряжения глагола. Практикум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6A267D">
              <w:rPr>
                <w:sz w:val="20"/>
                <w:szCs w:val="20"/>
              </w:rPr>
              <w:t>7</w:t>
            </w:r>
            <w:r w:rsidR="00E24419" w:rsidRPr="00E24419">
              <w:rPr>
                <w:sz w:val="20"/>
                <w:szCs w:val="20"/>
                <w:lang w:val="en-US"/>
              </w:rPr>
              <w:t>.03.2023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6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121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 безударных личных окончаний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глаголов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6A267D">
              <w:rPr>
                <w:sz w:val="20"/>
                <w:szCs w:val="20"/>
              </w:rPr>
              <w:t>8</w:t>
            </w:r>
            <w:r w:rsidR="00E24419" w:rsidRPr="00E24419">
              <w:rPr>
                <w:sz w:val="20"/>
                <w:szCs w:val="20"/>
                <w:lang w:val="en-US"/>
              </w:rPr>
              <w:t>.03.2023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122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 безударных личных окончаний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глаголов. Практикум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09</w:t>
            </w:r>
            <w:r w:rsidR="00E24419" w:rsidRPr="00E24419">
              <w:rPr>
                <w:sz w:val="20"/>
                <w:szCs w:val="20"/>
                <w:lang w:val="en-US"/>
              </w:rPr>
              <w:t>.03.2023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55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123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Изложение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содержание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текста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изменением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лица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рассказчика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6A267D">
              <w:rPr>
                <w:sz w:val="20"/>
                <w:szCs w:val="20"/>
              </w:rPr>
              <w:t>0</w:t>
            </w:r>
            <w:r w:rsidR="00E24419" w:rsidRPr="00E24419">
              <w:rPr>
                <w:sz w:val="20"/>
                <w:szCs w:val="20"/>
                <w:lang w:val="en-US"/>
              </w:rPr>
              <w:t>.03.2023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8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124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Морфологический</w:t>
            </w:r>
            <w:proofErr w:type="spellEnd"/>
            <w:r w:rsidRPr="00E2441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анализ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глагола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6A267D">
              <w:rPr>
                <w:sz w:val="20"/>
                <w:szCs w:val="20"/>
              </w:rPr>
              <w:t>3</w:t>
            </w:r>
            <w:r w:rsidR="00E24419" w:rsidRPr="00E24419">
              <w:rPr>
                <w:sz w:val="20"/>
                <w:szCs w:val="20"/>
                <w:lang w:val="en-US"/>
              </w:rPr>
              <w:t>.03.2023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6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125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Средства связи предложений и частей текста.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Практикум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6A267D">
              <w:rPr>
                <w:sz w:val="20"/>
                <w:szCs w:val="20"/>
              </w:rPr>
              <w:t>4</w:t>
            </w:r>
            <w:r w:rsidR="00E24419" w:rsidRPr="00E24419">
              <w:rPr>
                <w:sz w:val="20"/>
                <w:szCs w:val="20"/>
                <w:lang w:val="en-US"/>
              </w:rPr>
              <w:t>.03.2023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  <w:r w:rsidRPr="00E24419">
              <w:rPr>
                <w:spacing w:val="-2"/>
                <w:sz w:val="20"/>
                <w:szCs w:val="20"/>
                <w:lang w:val="en-US"/>
              </w:rPr>
              <w:t xml:space="preserve"> </w:t>
            </w:r>
          </w:p>
        </w:tc>
      </w:tr>
      <w:tr w:rsidR="00E24419" w:rsidRPr="00E24419" w:rsidTr="00665887">
        <w:trPr>
          <w:trHeight w:hRule="exact" w:val="5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126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Ь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инфинитиве,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форме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2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лица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единственного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числа после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шипящих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6A267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  <w:r w:rsidR="00E24419" w:rsidRPr="00E24419">
              <w:rPr>
                <w:sz w:val="20"/>
                <w:szCs w:val="20"/>
                <w:lang w:val="en-US"/>
              </w:rPr>
              <w:t>03.2023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127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 Ь в инфинитиве, в форме 2 лица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единственного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числа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после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шипящих.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Практикум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6A267D">
              <w:rPr>
                <w:sz w:val="20"/>
                <w:szCs w:val="20"/>
              </w:rPr>
              <w:t>6</w:t>
            </w:r>
            <w:r w:rsidR="00E24419" w:rsidRPr="00E24419">
              <w:rPr>
                <w:sz w:val="20"/>
                <w:szCs w:val="20"/>
                <w:lang w:val="en-US"/>
              </w:rPr>
              <w:t>.03.2023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4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128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0E1AE0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Сочинение-повествование</w:t>
            </w:r>
            <w:proofErr w:type="spellEnd"/>
            <w:r w:rsidR="000E1AE0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</w:t>
            </w:r>
            <w:r w:rsidR="00E24419" w:rsidRPr="00E24419">
              <w:rPr>
                <w:sz w:val="20"/>
                <w:szCs w:val="20"/>
                <w:lang w:val="en-US"/>
              </w:rPr>
              <w:t>.03.2023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  <w:r w:rsidRPr="00E24419">
              <w:rPr>
                <w:spacing w:val="-2"/>
                <w:sz w:val="20"/>
                <w:szCs w:val="20"/>
                <w:lang w:val="en-US"/>
              </w:rPr>
              <w:t xml:space="preserve"> </w:t>
            </w:r>
          </w:p>
        </w:tc>
      </w:tr>
      <w:tr w:rsidR="00E24419" w:rsidRPr="00E24419" w:rsidTr="00665887">
        <w:trPr>
          <w:trHeight w:hRule="exact" w:val="51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129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 xml:space="preserve">Правописание гласной перед суффиксом </w:t>
            </w:r>
            <w:proofErr w:type="gramStart"/>
            <w:r w:rsidRPr="00E24419">
              <w:rPr>
                <w:sz w:val="20"/>
                <w:szCs w:val="20"/>
              </w:rPr>
              <w:t>-Л</w:t>
            </w:r>
            <w:proofErr w:type="gramEnd"/>
            <w:r w:rsidRPr="00E24419">
              <w:rPr>
                <w:sz w:val="20"/>
                <w:szCs w:val="20"/>
              </w:rPr>
              <w:t>- в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формах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прошедшего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времени глагола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6A267D">
              <w:rPr>
                <w:sz w:val="20"/>
                <w:szCs w:val="20"/>
              </w:rPr>
              <w:t>0</w:t>
            </w:r>
            <w:r w:rsidR="00E24419" w:rsidRPr="00E24419">
              <w:rPr>
                <w:sz w:val="20"/>
                <w:szCs w:val="20"/>
                <w:lang w:val="en-US"/>
              </w:rPr>
              <w:t>.03.2023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lastRenderedPageBreak/>
              <w:t>130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 xml:space="preserve">Правописание гласной перед суффиксом </w:t>
            </w:r>
            <w:proofErr w:type="gramStart"/>
            <w:r w:rsidRPr="00E24419">
              <w:rPr>
                <w:sz w:val="20"/>
                <w:szCs w:val="20"/>
              </w:rPr>
              <w:t>-Л</w:t>
            </w:r>
            <w:proofErr w:type="gramEnd"/>
            <w:r w:rsidRPr="00E24419">
              <w:rPr>
                <w:sz w:val="20"/>
                <w:szCs w:val="20"/>
              </w:rPr>
              <w:t>- в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формах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прошедшего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времени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глагола.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Практикум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6A267D">
              <w:rPr>
                <w:sz w:val="20"/>
                <w:szCs w:val="20"/>
              </w:rPr>
              <w:t>1</w:t>
            </w:r>
            <w:r w:rsidR="00E24419" w:rsidRPr="00E24419">
              <w:rPr>
                <w:sz w:val="20"/>
                <w:szCs w:val="20"/>
                <w:lang w:val="en-US"/>
              </w:rPr>
              <w:t>.03.2023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  <w:r w:rsidRPr="00E24419">
              <w:rPr>
                <w:spacing w:val="-2"/>
                <w:sz w:val="20"/>
                <w:szCs w:val="20"/>
                <w:lang w:val="en-US"/>
              </w:rPr>
              <w:t xml:space="preserve"> </w:t>
            </w:r>
          </w:p>
        </w:tc>
      </w:tr>
      <w:tr w:rsidR="00E24419" w:rsidRPr="00E24419" w:rsidTr="00665887">
        <w:trPr>
          <w:trHeight w:hRule="exact" w:val="4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131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Слитное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раздельное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написание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НЕ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глаголами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</w:t>
            </w:r>
            <w:r w:rsidR="006247A1">
              <w:rPr>
                <w:sz w:val="20"/>
                <w:szCs w:val="20"/>
                <w:lang w:val="en-US"/>
              </w:rPr>
              <w:t>.0</w:t>
            </w:r>
            <w:r w:rsidR="006247A1">
              <w:rPr>
                <w:sz w:val="20"/>
                <w:szCs w:val="20"/>
              </w:rPr>
              <w:t>3</w:t>
            </w:r>
            <w:r w:rsidR="00E24419" w:rsidRPr="00E24419">
              <w:rPr>
                <w:sz w:val="20"/>
                <w:szCs w:val="20"/>
                <w:lang w:val="en-US"/>
              </w:rPr>
              <w:t>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0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132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Нормы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постановки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ударения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глагольных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формах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23</w:t>
            </w:r>
            <w:r w:rsidR="00E24419" w:rsidRPr="00E24419">
              <w:rPr>
                <w:sz w:val="20"/>
                <w:szCs w:val="20"/>
                <w:lang w:val="en-US"/>
              </w:rPr>
              <w:t>.03.2023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5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133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Нормы</w:t>
            </w:r>
            <w:proofErr w:type="spellEnd"/>
            <w:r w:rsidRPr="00E2441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словоизменения</w:t>
            </w:r>
            <w:proofErr w:type="spellEnd"/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глаголов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en-US"/>
              </w:rPr>
              <w:t>.0</w:t>
            </w:r>
            <w:r>
              <w:rPr>
                <w:sz w:val="20"/>
                <w:szCs w:val="20"/>
              </w:rPr>
              <w:t>3</w:t>
            </w:r>
            <w:r w:rsidR="00E24419" w:rsidRPr="00E24419">
              <w:rPr>
                <w:sz w:val="20"/>
                <w:szCs w:val="20"/>
                <w:lang w:val="en-US"/>
              </w:rPr>
              <w:t>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134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корней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чередованием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Е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//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6A267D">
              <w:rPr>
                <w:sz w:val="20"/>
                <w:szCs w:val="20"/>
              </w:rPr>
              <w:t>3</w:t>
            </w:r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4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135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Правописание корней с чередованием Е // И.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Практикум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6A267D">
              <w:rPr>
                <w:sz w:val="20"/>
                <w:szCs w:val="20"/>
              </w:rPr>
              <w:t>4</w:t>
            </w:r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665887">
        <w:trPr>
          <w:trHeight w:hRule="exact" w:val="54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136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0E1AE0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BC2C7D">
              <w:rPr>
                <w:color w:val="FF0000"/>
                <w:sz w:val="20"/>
                <w:szCs w:val="20"/>
              </w:rPr>
              <w:t>Контрольный диктант</w:t>
            </w:r>
            <w:r>
              <w:rPr>
                <w:sz w:val="20"/>
                <w:szCs w:val="20"/>
              </w:rPr>
              <w:t xml:space="preserve"> с грамматическим заданием по теме </w:t>
            </w:r>
            <w:r w:rsidR="00E24419" w:rsidRPr="00E24419">
              <w:rPr>
                <w:spacing w:val="-5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"Глагол".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6A267D">
              <w:rPr>
                <w:sz w:val="20"/>
                <w:szCs w:val="20"/>
              </w:rPr>
              <w:t>5</w:t>
            </w:r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Контрольная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C27DF6">
        <w:trPr>
          <w:trHeight w:hRule="exact" w:val="7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137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C27DF6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Синтаксис и пунктуация как разделы лингвистики.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Словосочетание и предложение как единицы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синтаксиса.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Знаки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препинания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E24419">
              <w:rPr>
                <w:sz w:val="20"/>
                <w:szCs w:val="20"/>
                <w:lang w:val="en-US"/>
              </w:rPr>
              <w:t>и</w:t>
            </w:r>
            <w:r w:rsidRPr="00E2441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их</w:t>
            </w:r>
            <w:proofErr w:type="spellEnd"/>
            <w:r w:rsidRPr="00E2441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функции</w:t>
            </w:r>
            <w:proofErr w:type="spellEnd"/>
            <w:r w:rsidR="00C27DF6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6</w:t>
            </w:r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9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138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C27DF6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Словосочетание и его признаки. Основные виды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словосочетаний по морфологическим свойствам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главного слова (именные, глагольные, наречные).</w:t>
            </w:r>
            <w:r w:rsidRPr="00E24419">
              <w:rPr>
                <w:spacing w:val="-38"/>
                <w:sz w:val="20"/>
                <w:szCs w:val="20"/>
              </w:rPr>
              <w:t xml:space="preserve"> 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Средства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связи</w:t>
            </w:r>
            <w:proofErr w:type="spellEnd"/>
            <w:r w:rsidRPr="00E2441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слов</w:t>
            </w:r>
            <w:proofErr w:type="spellEnd"/>
            <w:r w:rsidRPr="00E2441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E24419">
              <w:rPr>
                <w:sz w:val="20"/>
                <w:szCs w:val="20"/>
                <w:lang w:val="en-US"/>
              </w:rPr>
              <w:t>в</w:t>
            </w:r>
            <w:r w:rsidRPr="00E2441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словосочетании</w:t>
            </w:r>
            <w:proofErr w:type="spellEnd"/>
            <w:r w:rsidR="00C27DF6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6A267D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07.</w:t>
            </w:r>
            <w:r w:rsidR="00E24419" w:rsidRPr="00E24419">
              <w:rPr>
                <w:sz w:val="20"/>
                <w:szCs w:val="20"/>
                <w:lang w:val="en-US"/>
              </w:rPr>
              <w:t>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139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C27DF6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Синтаксический</w:t>
            </w:r>
            <w:proofErr w:type="spellEnd"/>
            <w:r w:rsidRPr="00E2441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анализ</w:t>
            </w:r>
            <w:proofErr w:type="spellEnd"/>
            <w:r w:rsidRPr="00E2441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словосочетаний</w:t>
            </w:r>
            <w:proofErr w:type="spellEnd"/>
            <w:r w:rsidR="00C27DF6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6A267D">
              <w:rPr>
                <w:sz w:val="20"/>
                <w:szCs w:val="20"/>
              </w:rPr>
              <w:t>0</w:t>
            </w:r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C27DF6">
        <w:trPr>
          <w:trHeight w:hRule="exact" w:val="10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140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 xml:space="preserve">Предложение и его признаки. </w:t>
            </w:r>
          </w:p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Виды предложений по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цели высказывания: смысловые и интонационные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особенности, знаки препинания в конце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предложения</w:t>
            </w:r>
            <w:r w:rsidR="00C27DF6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proofErr w:type="spellStart"/>
            <w:r w:rsidR="006A267D">
              <w:rPr>
                <w:sz w:val="20"/>
                <w:szCs w:val="20"/>
              </w:rPr>
              <w:t>1</w:t>
            </w:r>
            <w:proofErr w:type="spellEnd"/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665887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141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Виды предложений по эмоциональной окраске: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смысловые и интонационные особенности, знаки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препинания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конце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предложения</w:t>
            </w:r>
            <w:r w:rsidR="00C27DF6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</w:t>
            </w:r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  <w:tr w:rsidR="00E24419" w:rsidRPr="00E24419" w:rsidTr="00051A33">
        <w:trPr>
          <w:trHeight w:hRule="exact" w:val="5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142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Главные члены предложения (грамматическая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 xml:space="preserve">основа). </w:t>
            </w:r>
          </w:p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Подлежащее, морфологические средства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его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выражения</w:t>
            </w:r>
            <w:r w:rsidR="00C27D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3</w:t>
            </w:r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051A33">
        <w:trPr>
          <w:trHeight w:hRule="exact" w:val="57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143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Главные члены предложения (грамматическая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 xml:space="preserve">основа). </w:t>
            </w:r>
          </w:p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Сказуемое, морфологические средства его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выражения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6A267D">
              <w:rPr>
                <w:sz w:val="20"/>
                <w:szCs w:val="20"/>
              </w:rPr>
              <w:t>4</w:t>
            </w:r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49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144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Тире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между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подлежащим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сказуемым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6A267D">
              <w:rPr>
                <w:sz w:val="20"/>
                <w:szCs w:val="20"/>
              </w:rPr>
              <w:t>7</w:t>
            </w:r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145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pacing w:val="-1"/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Предложения распространённые и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pacing w:val="-1"/>
                <w:sz w:val="20"/>
                <w:szCs w:val="20"/>
              </w:rPr>
              <w:t xml:space="preserve">нераспространённые. </w:t>
            </w:r>
          </w:p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Второстепенные члены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предложения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6A267D">
              <w:rPr>
                <w:sz w:val="20"/>
                <w:szCs w:val="20"/>
              </w:rPr>
              <w:t>8</w:t>
            </w:r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146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Второстепенные члены предложения. Определение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 типичные средства его выражения (в рамках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изученного)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</w:t>
            </w:r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6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147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Дополнение (прямое и косвенное) и типичные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средства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его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выражения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(в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рамках</w:t>
            </w:r>
            <w:r w:rsidRPr="00E24419">
              <w:rPr>
                <w:spacing w:val="-6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изученного)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</w:p>
        </w:tc>
      </w:tr>
      <w:tr w:rsidR="00E24419" w:rsidRPr="00E24419" w:rsidTr="00665887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148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Обстоятельство и типичные средства его выражения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 xml:space="preserve"> (в рамках изученного). </w:t>
            </w:r>
          </w:p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Виды</w:t>
            </w:r>
            <w:proofErr w:type="spellEnd"/>
            <w:r w:rsidRPr="00E2441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обстоятельств</w:t>
            </w:r>
            <w:proofErr w:type="spellEnd"/>
            <w:r w:rsidRPr="00E2441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по</w:t>
            </w:r>
            <w:proofErr w:type="spellEnd"/>
            <w:r w:rsidRPr="00E24419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значению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6A267D">
              <w:rPr>
                <w:sz w:val="20"/>
                <w:szCs w:val="20"/>
              </w:rPr>
              <w:t>1</w:t>
            </w:r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5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149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0E1AE0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Сжатое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изложение</w:t>
            </w:r>
            <w:proofErr w:type="spellEnd"/>
            <w:r w:rsidR="000E1AE0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6A267D">
              <w:rPr>
                <w:sz w:val="20"/>
                <w:szCs w:val="20"/>
              </w:rPr>
              <w:t>4</w:t>
            </w:r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60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150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Синтаксический анализ простых двусоставных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предложений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6A267D">
              <w:rPr>
                <w:sz w:val="20"/>
                <w:szCs w:val="20"/>
              </w:rPr>
              <w:t>5</w:t>
            </w:r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12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151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pacing w:val="1"/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Простое осложненное предложение. Однородные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члены предложения, их роль в речи.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</w:p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Предложения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 однородными членами (без союзов, с одиночным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союзом</w:t>
            </w:r>
            <w:proofErr w:type="gramStart"/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proofErr w:type="gramEnd"/>
            <w:r w:rsidRPr="00E24419">
              <w:rPr>
                <w:sz w:val="20"/>
                <w:szCs w:val="20"/>
              </w:rPr>
              <w:t>,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союзами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А,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НО,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ОДНАКО,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ЗАТО,</w:t>
            </w:r>
            <w:r w:rsidRPr="00E24419">
              <w:rPr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ДА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(в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значении И), ДА (в значении НО)) и их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пунктуационное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оформление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6</w:t>
            </w:r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9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lastRenderedPageBreak/>
              <w:t>152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Предложения с однородными членами (без союзов,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</w:t>
            </w:r>
            <w:r w:rsidRPr="00E24419">
              <w:rPr>
                <w:spacing w:val="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одиночным</w:t>
            </w:r>
            <w:r w:rsidRPr="00E24419">
              <w:rPr>
                <w:spacing w:val="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союзом</w:t>
            </w:r>
            <w:proofErr w:type="gramStart"/>
            <w:r w:rsidRPr="00E24419">
              <w:rPr>
                <w:spacing w:val="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proofErr w:type="gramEnd"/>
            <w:r w:rsidRPr="00E24419">
              <w:rPr>
                <w:sz w:val="20"/>
                <w:szCs w:val="20"/>
              </w:rPr>
              <w:t>,</w:t>
            </w:r>
            <w:r w:rsidRPr="00E24419">
              <w:rPr>
                <w:spacing w:val="2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союзами</w:t>
            </w:r>
            <w:r w:rsidRPr="00E24419">
              <w:rPr>
                <w:spacing w:val="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А,</w:t>
            </w:r>
            <w:r w:rsidRPr="00E24419">
              <w:rPr>
                <w:spacing w:val="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НО,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ОДНАКО, ЗАТО, ДА (в значении И), ДА (в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значении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НО))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 их</w:t>
            </w:r>
          </w:p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 w:rsidRPr="00E24419">
              <w:rPr>
                <w:sz w:val="20"/>
                <w:szCs w:val="20"/>
                <w:lang w:val="en-US"/>
              </w:rPr>
              <w:t>пунктуационное</w:t>
            </w:r>
            <w:proofErr w:type="spellEnd"/>
            <w:proofErr w:type="gramEnd"/>
            <w:r w:rsidRPr="00E24419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оформление</w:t>
            </w:r>
            <w:proofErr w:type="spellEnd"/>
            <w:r w:rsidRPr="00E24419">
              <w:rPr>
                <w:sz w:val="20"/>
                <w:szCs w:val="20"/>
                <w:lang w:val="en-US"/>
              </w:rPr>
              <w:t>.</w:t>
            </w:r>
            <w:r w:rsidRPr="00E2441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Практикум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7</w:t>
            </w:r>
            <w:r w:rsidR="00E24419" w:rsidRPr="00E24419">
              <w:rPr>
                <w:sz w:val="20"/>
                <w:szCs w:val="20"/>
                <w:lang w:val="en-US"/>
              </w:rPr>
              <w:t>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051A33">
        <w:trPr>
          <w:trHeight w:hRule="exact" w:val="51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153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jc w:val="both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Предложения с обобщающим словом при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однородных членах и их пунктуационное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оформление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</w:t>
            </w:r>
            <w:r w:rsidR="006247A1">
              <w:rPr>
                <w:sz w:val="20"/>
                <w:szCs w:val="20"/>
                <w:lang w:val="en-US"/>
              </w:rPr>
              <w:t>.0</w:t>
            </w:r>
            <w:r>
              <w:rPr>
                <w:sz w:val="20"/>
                <w:szCs w:val="20"/>
              </w:rPr>
              <w:t>4</w:t>
            </w:r>
            <w:r w:rsidR="00E24419" w:rsidRPr="00E24419">
              <w:rPr>
                <w:sz w:val="20"/>
                <w:szCs w:val="20"/>
                <w:lang w:val="en-US"/>
              </w:rPr>
              <w:t>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051A33">
        <w:trPr>
          <w:trHeight w:hRule="exact" w:val="4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154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Сочинение</w:t>
            </w:r>
            <w:proofErr w:type="spellEnd"/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по</w:t>
            </w:r>
            <w:proofErr w:type="spellEnd"/>
            <w:r w:rsidRPr="00E244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картине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6A267D">
              <w:rPr>
                <w:sz w:val="20"/>
                <w:szCs w:val="20"/>
              </w:rPr>
              <w:t>1</w:t>
            </w:r>
            <w:r w:rsidR="00E24419" w:rsidRPr="00E24419">
              <w:rPr>
                <w:sz w:val="20"/>
                <w:szCs w:val="20"/>
                <w:lang w:val="en-US"/>
              </w:rPr>
              <w:t>.05.2023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051A33">
        <w:trPr>
          <w:trHeight w:hRule="exact" w:val="70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155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</w:rPr>
              <w:t>Предложения с обращениями. Обращение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(однословное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</w:rPr>
              <w:t>неоднословное</w:t>
            </w:r>
            <w:proofErr w:type="spellEnd"/>
            <w:r w:rsidRPr="00E24419">
              <w:rPr>
                <w:sz w:val="20"/>
                <w:szCs w:val="20"/>
              </w:rPr>
              <w:t>)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средства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его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 xml:space="preserve">выражения.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Пунктуационное</w:t>
            </w:r>
            <w:proofErr w:type="spellEnd"/>
            <w:r w:rsidRPr="00E2441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оформление</w:t>
            </w:r>
            <w:proofErr w:type="spellEnd"/>
            <w:r w:rsidRPr="00E24419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обращения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6A267D">
              <w:rPr>
                <w:sz w:val="20"/>
                <w:szCs w:val="20"/>
              </w:rPr>
              <w:t>2</w:t>
            </w:r>
            <w:r w:rsidR="00E24419" w:rsidRPr="00E24419">
              <w:rPr>
                <w:sz w:val="20"/>
                <w:szCs w:val="20"/>
                <w:lang w:val="en-US"/>
              </w:rPr>
              <w:t>.05.2023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  <w:r w:rsidRPr="00E24419">
              <w:rPr>
                <w:spacing w:val="-2"/>
                <w:sz w:val="20"/>
                <w:szCs w:val="20"/>
                <w:lang w:val="en-US"/>
              </w:rPr>
              <w:t xml:space="preserve"> </w:t>
            </w:r>
          </w:p>
        </w:tc>
      </w:tr>
      <w:tr w:rsidR="00E24419" w:rsidRPr="00E24419" w:rsidTr="00665887">
        <w:trPr>
          <w:trHeight w:hRule="exact" w:val="55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156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Синтаксический анализ простых осложнённых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предложений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3</w:t>
            </w:r>
            <w:r w:rsidR="00E24419" w:rsidRPr="00E24419">
              <w:rPr>
                <w:sz w:val="20"/>
                <w:szCs w:val="20"/>
                <w:lang w:val="en-US"/>
              </w:rPr>
              <w:t>.05.2023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5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157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Пунктуационный анализ простых осложнённых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предложений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4</w:t>
            </w:r>
            <w:r w:rsidR="00E24419" w:rsidRPr="00E24419">
              <w:rPr>
                <w:sz w:val="20"/>
                <w:szCs w:val="20"/>
                <w:lang w:val="en-US"/>
              </w:rPr>
              <w:t>.05.2023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5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158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Предложения простые и сложные. Сложные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предложения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бессоюзной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и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союзной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связью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6A267D">
              <w:rPr>
                <w:sz w:val="20"/>
                <w:szCs w:val="20"/>
              </w:rPr>
              <w:t>5</w:t>
            </w:r>
            <w:r w:rsidR="00E24419" w:rsidRPr="00E24419">
              <w:rPr>
                <w:sz w:val="20"/>
                <w:szCs w:val="20"/>
                <w:lang w:val="en-US"/>
              </w:rPr>
              <w:t>.05.2023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665887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159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Предложения сложносочинённые и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сложноподчинённые (общее представление,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практическое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усвоение)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</w:t>
            </w:r>
            <w:r w:rsidR="00E24419" w:rsidRPr="00E24419">
              <w:rPr>
                <w:sz w:val="20"/>
                <w:szCs w:val="20"/>
                <w:lang w:val="en-US"/>
              </w:rPr>
              <w:t>.05.2023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</w:p>
        </w:tc>
      </w:tr>
      <w:tr w:rsidR="00E24419" w:rsidRPr="00E24419" w:rsidTr="00051A33">
        <w:trPr>
          <w:trHeight w:hRule="exact" w:val="6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160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Пунктуационное оформление сложных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предложений, состоящих из частей, связанных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бессоюзной связью и союзами</w:t>
            </w:r>
            <w:proofErr w:type="gramStart"/>
            <w:r w:rsidRPr="00E24419">
              <w:rPr>
                <w:sz w:val="20"/>
                <w:szCs w:val="20"/>
              </w:rPr>
              <w:t xml:space="preserve"> И</w:t>
            </w:r>
            <w:proofErr w:type="gramEnd"/>
            <w:r w:rsidRPr="00E24419">
              <w:rPr>
                <w:sz w:val="20"/>
                <w:szCs w:val="20"/>
              </w:rPr>
              <w:t>, НО, А,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ОДНАКО, ЗАТО,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09</w:t>
            </w:r>
            <w:r w:rsidR="00E24419" w:rsidRPr="00E24419">
              <w:rPr>
                <w:sz w:val="20"/>
                <w:szCs w:val="20"/>
                <w:lang w:val="en-US"/>
              </w:rPr>
              <w:t>.05.2023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98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161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pacing w:val="1"/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Пунктуационное оформление сложных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предложений, состоящих из частей, связанных</w:t>
            </w:r>
            <w:r w:rsidRPr="00E24419">
              <w:rPr>
                <w:spacing w:val="-37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бессоюзной связью и союзами</w:t>
            </w:r>
            <w:proofErr w:type="gramStart"/>
            <w:r w:rsidRPr="00E24419">
              <w:rPr>
                <w:sz w:val="20"/>
                <w:szCs w:val="20"/>
              </w:rPr>
              <w:t xml:space="preserve"> И</w:t>
            </w:r>
            <w:proofErr w:type="gramEnd"/>
            <w:r w:rsidRPr="00E24419">
              <w:rPr>
                <w:sz w:val="20"/>
                <w:szCs w:val="20"/>
              </w:rPr>
              <w:t>, НО, А,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ОДНАКО, ЗАТО, ДА.</w:t>
            </w:r>
            <w:r w:rsidRPr="00E24419">
              <w:rPr>
                <w:spacing w:val="1"/>
                <w:sz w:val="20"/>
                <w:szCs w:val="20"/>
              </w:rPr>
              <w:t xml:space="preserve"> </w:t>
            </w:r>
          </w:p>
          <w:p w:rsidR="00E24419" w:rsidRPr="005C220E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Практикум</w:t>
            </w:r>
            <w:proofErr w:type="spellEnd"/>
            <w:r w:rsidR="005C220E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6A267D">
              <w:rPr>
                <w:sz w:val="20"/>
                <w:szCs w:val="20"/>
              </w:rPr>
              <w:t>0</w:t>
            </w:r>
            <w:r w:rsidR="00E24419" w:rsidRPr="00E24419">
              <w:rPr>
                <w:sz w:val="20"/>
                <w:szCs w:val="20"/>
                <w:lang w:val="en-US"/>
              </w:rPr>
              <w:t>.05.2023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162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 xml:space="preserve">Предложения с прямой речью. </w:t>
            </w:r>
          </w:p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Пунктуационное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оформление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предложений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с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прямой</w:t>
            </w:r>
            <w:r w:rsidRPr="00E24419">
              <w:rPr>
                <w:spacing w:val="-1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речью</w:t>
            </w:r>
            <w:r w:rsidR="005C220E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proofErr w:type="spellStart"/>
            <w:r w:rsidR="006A267D">
              <w:rPr>
                <w:sz w:val="20"/>
                <w:szCs w:val="20"/>
              </w:rPr>
              <w:t>1</w:t>
            </w:r>
            <w:proofErr w:type="spellEnd"/>
            <w:r w:rsidR="00E24419" w:rsidRPr="00E24419">
              <w:rPr>
                <w:sz w:val="20"/>
                <w:szCs w:val="20"/>
                <w:lang w:val="en-US"/>
              </w:rPr>
              <w:t>.05.2023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665887">
        <w:trPr>
          <w:trHeight w:hRule="exact" w:val="49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163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5C220E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Диалог</w:t>
            </w:r>
            <w:proofErr w:type="spellEnd"/>
            <w:r w:rsidRPr="00E24419">
              <w:rPr>
                <w:sz w:val="20"/>
                <w:szCs w:val="20"/>
                <w:lang w:val="en-US"/>
              </w:rPr>
              <w:t>.</w:t>
            </w:r>
            <w:r w:rsidRPr="00E2441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Пунктуационное</w:t>
            </w:r>
            <w:proofErr w:type="spellEnd"/>
            <w:r w:rsidRPr="00E24419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оформление</w:t>
            </w:r>
            <w:proofErr w:type="spellEnd"/>
            <w:r w:rsidRPr="00E2441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диалога</w:t>
            </w:r>
            <w:proofErr w:type="spellEnd"/>
            <w:r w:rsidR="005C220E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6A267D">
              <w:rPr>
                <w:sz w:val="20"/>
                <w:szCs w:val="20"/>
              </w:rPr>
              <w:t>2</w:t>
            </w:r>
            <w:r w:rsidR="00E24419" w:rsidRPr="00E24419">
              <w:rPr>
                <w:sz w:val="20"/>
                <w:szCs w:val="20"/>
                <w:lang w:val="en-US"/>
              </w:rPr>
              <w:t>.05.2023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Письменный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</w:t>
            </w:r>
            <w:proofErr w:type="spellEnd"/>
          </w:p>
        </w:tc>
      </w:tr>
      <w:tr w:rsidR="00E24419" w:rsidRPr="00E24419" w:rsidTr="000E1AE0">
        <w:trPr>
          <w:trHeight w:hRule="exact" w:val="31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164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5C220E" w:rsidRDefault="005C220E" w:rsidP="004637A2">
            <w:pPr>
              <w:pStyle w:val="TableParagraph"/>
              <w:spacing w:before="0"/>
              <w:ind w:left="142"/>
              <w:rPr>
                <w:color w:val="FF0000"/>
                <w:sz w:val="20"/>
                <w:szCs w:val="20"/>
              </w:rPr>
            </w:pPr>
            <w:r w:rsidRPr="005C220E">
              <w:rPr>
                <w:color w:val="FF0000"/>
                <w:sz w:val="20"/>
                <w:szCs w:val="20"/>
              </w:rPr>
              <w:t>Промежуточная аттестационная работа.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6A267D">
              <w:rPr>
                <w:sz w:val="20"/>
                <w:szCs w:val="20"/>
              </w:rPr>
              <w:t>5</w:t>
            </w:r>
            <w:r w:rsidR="00E24419" w:rsidRPr="00E24419">
              <w:rPr>
                <w:sz w:val="20"/>
                <w:szCs w:val="20"/>
                <w:lang w:val="en-US"/>
              </w:rPr>
              <w:t>.05.2023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Контрольная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5C220E" w:rsidTr="005C220E">
        <w:trPr>
          <w:trHeight w:hRule="exact" w:val="6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165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220E" w:rsidRPr="005C220E" w:rsidRDefault="005C220E" w:rsidP="005C220E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</w:t>
            </w:r>
            <w:proofErr w:type="gramStart"/>
            <w:r>
              <w:rPr>
                <w:sz w:val="20"/>
                <w:szCs w:val="20"/>
              </w:rPr>
              <w:t>изученного</w:t>
            </w:r>
            <w:proofErr w:type="gramEnd"/>
            <w:r>
              <w:rPr>
                <w:sz w:val="20"/>
                <w:szCs w:val="20"/>
              </w:rPr>
              <w:t xml:space="preserve"> в 5 классе. Синтаксис и пунктуация. </w:t>
            </w:r>
            <w:r w:rsidR="00E24419" w:rsidRPr="00E24419">
              <w:rPr>
                <w:sz w:val="20"/>
                <w:szCs w:val="20"/>
              </w:rPr>
              <w:t>Фонетика.</w:t>
            </w:r>
            <w:r w:rsidR="00E24419" w:rsidRPr="00E24419">
              <w:rPr>
                <w:spacing w:val="-37"/>
                <w:sz w:val="20"/>
                <w:szCs w:val="20"/>
              </w:rPr>
              <w:t xml:space="preserve"> </w:t>
            </w:r>
            <w:r w:rsidR="00E24419" w:rsidRPr="005C220E">
              <w:rPr>
                <w:sz w:val="20"/>
                <w:szCs w:val="20"/>
              </w:rPr>
              <w:t>Графика. Орфография. Орфоэпия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5C220E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5C220E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5C220E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5C220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5C220E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5C220E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Default="006247A1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5C220E">
              <w:rPr>
                <w:sz w:val="20"/>
                <w:szCs w:val="20"/>
              </w:rPr>
              <w:t>1</w:t>
            </w:r>
            <w:r w:rsidR="006A267D">
              <w:rPr>
                <w:sz w:val="20"/>
                <w:szCs w:val="20"/>
              </w:rPr>
              <w:t>6</w:t>
            </w:r>
            <w:r w:rsidR="00E24419" w:rsidRPr="005C220E">
              <w:rPr>
                <w:sz w:val="20"/>
                <w:szCs w:val="20"/>
              </w:rPr>
              <w:t>.05.2023</w:t>
            </w:r>
          </w:p>
          <w:p w:rsidR="006A267D" w:rsidRPr="005C220E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5C220E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5C220E">
              <w:rPr>
                <w:sz w:val="20"/>
                <w:szCs w:val="20"/>
              </w:rPr>
              <w:t>Практическая</w:t>
            </w:r>
            <w:r w:rsidRPr="005C220E">
              <w:rPr>
                <w:spacing w:val="-37"/>
                <w:sz w:val="20"/>
                <w:szCs w:val="20"/>
              </w:rPr>
              <w:t xml:space="preserve"> </w:t>
            </w:r>
            <w:r w:rsidRPr="005C220E">
              <w:rPr>
                <w:sz w:val="20"/>
                <w:szCs w:val="20"/>
              </w:rPr>
              <w:t>работа</w:t>
            </w:r>
          </w:p>
        </w:tc>
      </w:tr>
      <w:tr w:rsidR="00E24419" w:rsidRPr="005C220E" w:rsidTr="006A267D">
        <w:trPr>
          <w:trHeight w:hRule="exact" w:val="7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5C220E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</w:rPr>
            </w:pPr>
            <w:r w:rsidRPr="005C220E">
              <w:rPr>
                <w:sz w:val="20"/>
                <w:szCs w:val="20"/>
              </w:rPr>
              <w:t>166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pacing w:val="-4"/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Повторение</w:t>
            </w:r>
            <w:r w:rsidRPr="00E24419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E24419">
              <w:rPr>
                <w:sz w:val="20"/>
                <w:szCs w:val="20"/>
              </w:rPr>
              <w:t>изученного</w:t>
            </w:r>
            <w:proofErr w:type="gramEnd"/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в</w:t>
            </w:r>
            <w:r w:rsidRPr="00E24419">
              <w:rPr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5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sz w:val="20"/>
                <w:szCs w:val="20"/>
              </w:rPr>
              <w:t>классе.</w:t>
            </w:r>
            <w:r w:rsidRPr="00E24419">
              <w:rPr>
                <w:spacing w:val="-4"/>
                <w:sz w:val="20"/>
                <w:szCs w:val="20"/>
              </w:rPr>
              <w:t xml:space="preserve"> </w:t>
            </w:r>
          </w:p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>Лексикология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5C220E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5C220E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5C220E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5C220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5C220E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 w:rsidRPr="005C220E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E24419" w:rsidRPr="005C220E">
              <w:rPr>
                <w:sz w:val="20"/>
                <w:szCs w:val="20"/>
              </w:rPr>
              <w:t>.05.2023</w:t>
            </w:r>
          </w:p>
          <w:p w:rsidR="006A267D" w:rsidRDefault="006A267D" w:rsidP="006A267D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19.05.2023</w:t>
            </w:r>
          </w:p>
          <w:p w:rsidR="006A267D" w:rsidRPr="005C220E" w:rsidRDefault="006A267D" w:rsidP="006A267D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5C220E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5C220E">
              <w:rPr>
                <w:sz w:val="20"/>
                <w:szCs w:val="20"/>
              </w:rPr>
              <w:t>Устный</w:t>
            </w:r>
            <w:r w:rsidRPr="005C220E">
              <w:rPr>
                <w:spacing w:val="-3"/>
                <w:sz w:val="20"/>
                <w:szCs w:val="20"/>
              </w:rPr>
              <w:t xml:space="preserve"> </w:t>
            </w:r>
            <w:r w:rsidRPr="005C220E">
              <w:rPr>
                <w:sz w:val="20"/>
                <w:szCs w:val="20"/>
              </w:rPr>
              <w:t>опрос</w:t>
            </w:r>
          </w:p>
        </w:tc>
      </w:tr>
      <w:tr w:rsidR="00E24419" w:rsidRPr="00E24419" w:rsidTr="000E1AE0">
        <w:trPr>
          <w:trHeight w:hRule="exact" w:val="6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5C220E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</w:rPr>
            </w:pPr>
            <w:r w:rsidRPr="005C220E">
              <w:rPr>
                <w:sz w:val="20"/>
                <w:szCs w:val="20"/>
              </w:rPr>
              <w:t>167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 xml:space="preserve">Повторение </w:t>
            </w:r>
            <w:proofErr w:type="gramStart"/>
            <w:r w:rsidRPr="00E24419">
              <w:rPr>
                <w:sz w:val="20"/>
                <w:szCs w:val="20"/>
              </w:rPr>
              <w:t>изученного</w:t>
            </w:r>
            <w:proofErr w:type="gramEnd"/>
            <w:r w:rsidRPr="00E24419">
              <w:rPr>
                <w:sz w:val="20"/>
                <w:szCs w:val="20"/>
              </w:rPr>
              <w:t xml:space="preserve"> в 5 классе. </w:t>
            </w:r>
          </w:p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</w:rPr>
              <w:t>Морфемика</w:t>
            </w:r>
            <w:proofErr w:type="spellEnd"/>
            <w:r w:rsidRPr="00E24419">
              <w:rPr>
                <w:sz w:val="20"/>
                <w:szCs w:val="20"/>
              </w:rPr>
              <w:t>.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Орфография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267D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23.05.2023</w:t>
            </w:r>
          </w:p>
          <w:p w:rsid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  <w:r w:rsidR="00E24419" w:rsidRPr="00E24419">
              <w:rPr>
                <w:sz w:val="20"/>
                <w:szCs w:val="20"/>
                <w:lang w:val="en-US"/>
              </w:rPr>
              <w:t>05.2023</w:t>
            </w:r>
          </w:p>
          <w:p w:rsidR="006A267D" w:rsidRPr="006A267D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Тестирование</w:t>
            </w:r>
            <w:proofErr w:type="spellEnd"/>
            <w:r w:rsidRPr="00E24419">
              <w:rPr>
                <w:sz w:val="20"/>
                <w:szCs w:val="20"/>
                <w:lang w:val="en-US"/>
              </w:rPr>
              <w:t>;</w:t>
            </w:r>
          </w:p>
        </w:tc>
      </w:tr>
      <w:tr w:rsidR="00E24419" w:rsidRPr="00E24419" w:rsidTr="006A267D">
        <w:trPr>
          <w:trHeight w:hRule="exact" w:val="5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168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E24419">
              <w:rPr>
                <w:sz w:val="20"/>
                <w:szCs w:val="20"/>
              </w:rPr>
              <w:t xml:space="preserve">Повторение </w:t>
            </w:r>
            <w:proofErr w:type="gramStart"/>
            <w:r w:rsidRPr="00E24419">
              <w:rPr>
                <w:sz w:val="20"/>
                <w:szCs w:val="20"/>
              </w:rPr>
              <w:t>изученного</w:t>
            </w:r>
            <w:proofErr w:type="gramEnd"/>
            <w:r w:rsidRPr="00E24419">
              <w:rPr>
                <w:sz w:val="20"/>
                <w:szCs w:val="20"/>
              </w:rPr>
              <w:t xml:space="preserve"> в 5 классе. </w:t>
            </w:r>
          </w:p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</w:rPr>
              <w:t>Морфология.</w:t>
            </w:r>
            <w:r w:rsidRPr="00E24419">
              <w:rPr>
                <w:spacing w:val="-38"/>
                <w:sz w:val="20"/>
                <w:szCs w:val="20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Орфография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E24419" w:rsidRPr="00E24419">
              <w:rPr>
                <w:sz w:val="20"/>
                <w:szCs w:val="20"/>
                <w:lang w:val="en-US"/>
              </w:rPr>
              <w:t>.05.2023</w:t>
            </w:r>
          </w:p>
          <w:p w:rsidR="006A267D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29.05.2023</w:t>
            </w:r>
          </w:p>
          <w:p w:rsidR="006A267D" w:rsidRPr="006A267D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</w:p>
          <w:p w:rsidR="006A267D" w:rsidRPr="006A267D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Зачет</w:t>
            </w:r>
            <w:proofErr w:type="spellEnd"/>
            <w:r w:rsidRPr="00E24419">
              <w:rPr>
                <w:sz w:val="20"/>
                <w:szCs w:val="20"/>
                <w:lang w:val="en-US"/>
              </w:rPr>
              <w:t>;</w:t>
            </w:r>
          </w:p>
        </w:tc>
      </w:tr>
      <w:tr w:rsidR="00E24419" w:rsidRPr="00E24419" w:rsidTr="00665887">
        <w:trPr>
          <w:trHeight w:hRule="exact" w:val="32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169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142"/>
              <w:rPr>
                <w:color w:val="FF0000"/>
                <w:sz w:val="20"/>
                <w:szCs w:val="20"/>
              </w:rPr>
            </w:pPr>
            <w:r w:rsidRPr="00E24419">
              <w:rPr>
                <w:color w:val="FF0000"/>
                <w:sz w:val="20"/>
                <w:szCs w:val="20"/>
              </w:rPr>
              <w:t>Итоговая</w:t>
            </w:r>
            <w:r w:rsidRPr="00E24419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color w:val="FF0000"/>
                <w:sz w:val="20"/>
                <w:szCs w:val="20"/>
              </w:rPr>
              <w:t>контрольная</w:t>
            </w:r>
            <w:r w:rsidRPr="00E24419">
              <w:rPr>
                <w:color w:val="FF0000"/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color w:val="FF0000"/>
                <w:sz w:val="20"/>
                <w:szCs w:val="20"/>
              </w:rPr>
              <w:t>работа</w:t>
            </w:r>
            <w:r w:rsidRPr="00E24419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E24419">
              <w:rPr>
                <w:color w:val="FF0000"/>
                <w:sz w:val="20"/>
                <w:szCs w:val="20"/>
              </w:rPr>
              <w:t>за</w:t>
            </w:r>
            <w:r w:rsidRPr="00E24419">
              <w:rPr>
                <w:color w:val="FF0000"/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color w:val="FF0000"/>
                <w:sz w:val="20"/>
                <w:szCs w:val="20"/>
              </w:rPr>
              <w:t>курс</w:t>
            </w:r>
            <w:r w:rsidRPr="00E24419">
              <w:rPr>
                <w:color w:val="FF0000"/>
                <w:spacing w:val="-4"/>
                <w:sz w:val="20"/>
                <w:szCs w:val="20"/>
              </w:rPr>
              <w:t xml:space="preserve"> </w:t>
            </w:r>
            <w:r w:rsidRPr="00E24419">
              <w:rPr>
                <w:color w:val="FF0000"/>
                <w:sz w:val="20"/>
                <w:szCs w:val="20"/>
              </w:rPr>
              <w:t>5</w:t>
            </w:r>
            <w:r w:rsidRPr="00E24419">
              <w:rPr>
                <w:color w:val="FF0000"/>
                <w:spacing w:val="-3"/>
                <w:sz w:val="20"/>
                <w:szCs w:val="20"/>
              </w:rPr>
              <w:t xml:space="preserve"> </w:t>
            </w:r>
            <w:r w:rsidRPr="00E24419">
              <w:rPr>
                <w:color w:val="FF0000"/>
                <w:sz w:val="20"/>
                <w:szCs w:val="20"/>
              </w:rPr>
              <w:t>класса</w:t>
            </w:r>
            <w:r w:rsidR="006A267D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30</w:t>
            </w:r>
            <w:r w:rsidR="00E24419" w:rsidRPr="00E24419">
              <w:rPr>
                <w:sz w:val="20"/>
                <w:szCs w:val="20"/>
                <w:lang w:val="en-US"/>
              </w:rPr>
              <w:t>.05.2023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Контрольная</w:t>
            </w:r>
            <w:proofErr w:type="spellEnd"/>
            <w:r w:rsidRPr="00E24419">
              <w:rPr>
                <w:spacing w:val="-3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работа</w:t>
            </w:r>
            <w:proofErr w:type="spellEnd"/>
          </w:p>
        </w:tc>
      </w:tr>
      <w:tr w:rsidR="00E24419" w:rsidRPr="00E24419" w:rsidTr="00985A17">
        <w:trPr>
          <w:trHeight w:hRule="exact" w:val="5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-1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170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985A17" w:rsidP="004637A2">
            <w:pPr>
              <w:pStyle w:val="TableParagraph"/>
              <w:spacing w:before="0"/>
              <w:ind w:left="142"/>
              <w:rPr>
                <w:sz w:val="20"/>
                <w:szCs w:val="20"/>
              </w:rPr>
            </w:pPr>
            <w:r w:rsidRPr="00985A17">
              <w:rPr>
                <w:color w:val="191919"/>
                <w:sz w:val="20"/>
                <w:szCs w:val="20"/>
              </w:rPr>
              <w:t>Анали</w:t>
            </w:r>
            <w:r>
              <w:rPr>
                <w:color w:val="191919"/>
                <w:sz w:val="20"/>
                <w:szCs w:val="20"/>
              </w:rPr>
              <w:t>з и разбор контрольной работы</w:t>
            </w:r>
            <w:r w:rsidRPr="00985A17">
              <w:rPr>
                <w:color w:val="191919"/>
                <w:sz w:val="20"/>
                <w:szCs w:val="20"/>
              </w:rPr>
              <w:t>. Работа над ошибками.</w:t>
            </w:r>
            <w:r>
              <w:rPr>
                <w:color w:val="191919"/>
                <w:sz w:val="24"/>
                <w:szCs w:val="24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Устное</w:t>
            </w:r>
            <w:r w:rsidR="00E24419" w:rsidRPr="00E24419">
              <w:rPr>
                <w:spacing w:val="-4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сочинение.</w:t>
            </w:r>
            <w:r w:rsidR="00E24419" w:rsidRPr="00E24419">
              <w:rPr>
                <w:spacing w:val="-1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Рассказ</w:t>
            </w:r>
            <w:r w:rsidR="00E24419" w:rsidRPr="00E24419">
              <w:rPr>
                <w:spacing w:val="-3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о</w:t>
            </w:r>
            <w:r w:rsidR="00E24419" w:rsidRPr="00E24419">
              <w:rPr>
                <w:spacing w:val="-5"/>
                <w:sz w:val="20"/>
                <w:szCs w:val="20"/>
              </w:rPr>
              <w:t xml:space="preserve"> </w:t>
            </w:r>
            <w:r w:rsidR="00E24419" w:rsidRPr="00E24419">
              <w:rPr>
                <w:sz w:val="20"/>
                <w:szCs w:val="20"/>
              </w:rPr>
              <w:t>событии</w:t>
            </w:r>
            <w:r w:rsidR="00C27DF6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4637A2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E2441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6A267D" w:rsidP="00E24419">
            <w:pPr>
              <w:pStyle w:val="TableParagraph"/>
              <w:spacing w:before="0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</w:t>
            </w:r>
            <w:r w:rsidR="00E24419" w:rsidRPr="00E24419">
              <w:rPr>
                <w:sz w:val="20"/>
                <w:szCs w:val="20"/>
                <w:lang w:val="en-US"/>
              </w:rPr>
              <w:t>.05.2023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4419" w:rsidRPr="00E24419" w:rsidRDefault="00E24419" w:rsidP="00CE507A">
            <w:pPr>
              <w:pStyle w:val="TableParagraph"/>
              <w:spacing w:before="0"/>
              <w:ind w:left="142"/>
              <w:rPr>
                <w:sz w:val="20"/>
                <w:szCs w:val="20"/>
                <w:lang w:val="en-US"/>
              </w:rPr>
            </w:pPr>
            <w:proofErr w:type="spellStart"/>
            <w:r w:rsidRPr="00E24419">
              <w:rPr>
                <w:sz w:val="20"/>
                <w:szCs w:val="20"/>
                <w:lang w:val="en-US"/>
              </w:rPr>
              <w:t>Устный</w:t>
            </w:r>
            <w:proofErr w:type="spellEnd"/>
            <w:r w:rsidRPr="00E2441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4419">
              <w:rPr>
                <w:sz w:val="20"/>
                <w:szCs w:val="20"/>
                <w:lang w:val="en-US"/>
              </w:rPr>
              <w:t>опрос</w:t>
            </w:r>
            <w:proofErr w:type="spellEnd"/>
          </w:p>
        </w:tc>
      </w:tr>
    </w:tbl>
    <w:p w:rsidR="0088110F" w:rsidRDefault="0088110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</w:pPr>
    </w:p>
    <w:p w:rsidR="0088110F" w:rsidRDefault="0088110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</w:pPr>
    </w:p>
    <w:p w:rsidR="0088110F" w:rsidRDefault="0088110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</w:pPr>
    </w:p>
    <w:p w:rsidR="001A1C46" w:rsidRPr="0088110F" w:rsidRDefault="00E24419">
      <w:pPr>
        <w:autoSpaceDE w:val="0"/>
        <w:autoSpaceDN w:val="0"/>
        <w:spacing w:after="0" w:line="230" w:lineRule="auto"/>
        <w:rPr>
          <w:sz w:val="20"/>
          <w:szCs w:val="20"/>
          <w:lang w:val="ru-RU"/>
        </w:rPr>
      </w:pPr>
      <w:r w:rsidRPr="0088110F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УЧЕБНО-МЕТОДИЧЕСКОЕ ОБЕСПЕЧЕНИЕ ОБРАЗОВАТЕЛЬНОГО ПРОЦЕССА </w:t>
      </w:r>
    </w:p>
    <w:p w:rsidR="001A1C46" w:rsidRPr="0088110F" w:rsidRDefault="00E24419">
      <w:pPr>
        <w:autoSpaceDE w:val="0"/>
        <w:autoSpaceDN w:val="0"/>
        <w:spacing w:before="346" w:after="0" w:line="230" w:lineRule="auto"/>
        <w:rPr>
          <w:sz w:val="20"/>
          <w:szCs w:val="20"/>
          <w:lang w:val="ru-RU"/>
        </w:rPr>
      </w:pPr>
      <w:r w:rsidRPr="0088110F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:rsidR="001A1C46" w:rsidRPr="00E24419" w:rsidRDefault="00E24419">
      <w:pPr>
        <w:autoSpaceDE w:val="0"/>
        <w:autoSpaceDN w:val="0"/>
        <w:spacing w:before="166" w:after="0" w:line="271" w:lineRule="auto"/>
        <w:ind w:right="576"/>
        <w:rPr>
          <w:sz w:val="20"/>
          <w:szCs w:val="20"/>
          <w:lang w:val="ru-RU"/>
        </w:rPr>
      </w:pP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Ладыженская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Т.А., Баранов М. Т., </w:t>
      </w:r>
      <w:proofErr w:type="spellStart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Тростенцова</w:t>
      </w:r>
      <w:proofErr w:type="spellEnd"/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Л.А. и другие. Русский язык (в 2 частях), 5 класс/ Акционерное общество «Издательство «Просвещение»;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Введите свой вариант:</w:t>
      </w:r>
    </w:p>
    <w:p w:rsidR="001A1C46" w:rsidRPr="00E24419" w:rsidRDefault="00E24419">
      <w:pPr>
        <w:autoSpaceDE w:val="0"/>
        <w:autoSpaceDN w:val="0"/>
        <w:spacing w:before="262" w:after="0" w:line="230" w:lineRule="auto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1A1C46" w:rsidRPr="00E24419" w:rsidRDefault="00E24419">
      <w:pPr>
        <w:autoSpaceDE w:val="0"/>
        <w:autoSpaceDN w:val="0"/>
        <w:spacing w:before="262" w:after="0" w:line="230" w:lineRule="auto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lastRenderedPageBreak/>
        <w:t>ЦИФРОВЫЕ ОБРАЗОВАТЕЛЬНЫЕ РЕСУРСЫ И РЕСУРСЫ СЕТИ ИНТЕРНЕТ</w:t>
      </w:r>
    </w:p>
    <w:p w:rsidR="001A1C46" w:rsidRPr="00E24419" w:rsidRDefault="001A1C46">
      <w:pPr>
        <w:rPr>
          <w:sz w:val="20"/>
          <w:szCs w:val="20"/>
          <w:lang w:val="ru-RU"/>
        </w:rPr>
        <w:sectPr w:rsidR="001A1C46" w:rsidRPr="00E2441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1C46" w:rsidRPr="00E24419" w:rsidRDefault="001A1C46">
      <w:pPr>
        <w:autoSpaceDE w:val="0"/>
        <w:autoSpaceDN w:val="0"/>
        <w:spacing w:after="78" w:line="220" w:lineRule="exact"/>
        <w:rPr>
          <w:sz w:val="20"/>
          <w:szCs w:val="20"/>
          <w:lang w:val="ru-RU"/>
        </w:rPr>
      </w:pPr>
    </w:p>
    <w:p w:rsidR="001A1C46" w:rsidRPr="00E24419" w:rsidRDefault="00E24419">
      <w:pPr>
        <w:autoSpaceDE w:val="0"/>
        <w:autoSpaceDN w:val="0"/>
        <w:spacing w:after="0" w:line="408" w:lineRule="auto"/>
        <w:ind w:right="432"/>
        <w:rPr>
          <w:sz w:val="20"/>
          <w:szCs w:val="20"/>
          <w:lang w:val="ru-RU"/>
        </w:rPr>
      </w:pP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E24419">
        <w:rPr>
          <w:sz w:val="20"/>
          <w:szCs w:val="20"/>
          <w:lang w:val="ru-RU"/>
        </w:rPr>
        <w:br/>
      </w:r>
      <w:r w:rsidRPr="00E24419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ОБОРУДОВАНИЕ ДЛЯ ПРОВЕДЕНИЯ ПРАКТИЧЕСКИХ РАБОТ</w:t>
      </w:r>
    </w:p>
    <w:p w:rsidR="001A1C46" w:rsidRPr="00E24419" w:rsidRDefault="001A1C46">
      <w:pPr>
        <w:rPr>
          <w:sz w:val="20"/>
          <w:szCs w:val="20"/>
          <w:lang w:val="ru-RU"/>
        </w:rPr>
        <w:sectPr w:rsidR="001A1C46" w:rsidRPr="00E2441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24419" w:rsidRPr="00E24419" w:rsidRDefault="00E24419">
      <w:pPr>
        <w:rPr>
          <w:sz w:val="20"/>
          <w:szCs w:val="20"/>
          <w:lang w:val="ru-RU"/>
        </w:rPr>
      </w:pPr>
    </w:p>
    <w:sectPr w:rsidR="00E24419" w:rsidRPr="00E2441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51A33"/>
    <w:rsid w:val="0006063C"/>
    <w:rsid w:val="000D5A5B"/>
    <w:rsid w:val="000E1AE0"/>
    <w:rsid w:val="000F162A"/>
    <w:rsid w:val="0015074B"/>
    <w:rsid w:val="001A1C46"/>
    <w:rsid w:val="00264E13"/>
    <w:rsid w:val="0029639D"/>
    <w:rsid w:val="002C649E"/>
    <w:rsid w:val="002E1E09"/>
    <w:rsid w:val="00326F90"/>
    <w:rsid w:val="0041658D"/>
    <w:rsid w:val="004637A2"/>
    <w:rsid w:val="004733EF"/>
    <w:rsid w:val="004E3514"/>
    <w:rsid w:val="005C220E"/>
    <w:rsid w:val="006247A1"/>
    <w:rsid w:val="00665887"/>
    <w:rsid w:val="006A267D"/>
    <w:rsid w:val="0071687B"/>
    <w:rsid w:val="00804F25"/>
    <w:rsid w:val="0088110F"/>
    <w:rsid w:val="00911F82"/>
    <w:rsid w:val="00932741"/>
    <w:rsid w:val="0097691F"/>
    <w:rsid w:val="0098082F"/>
    <w:rsid w:val="00985A17"/>
    <w:rsid w:val="00AA1D8D"/>
    <w:rsid w:val="00AF2ED6"/>
    <w:rsid w:val="00B47730"/>
    <w:rsid w:val="00BC2C7D"/>
    <w:rsid w:val="00BC7245"/>
    <w:rsid w:val="00BF0508"/>
    <w:rsid w:val="00C2107F"/>
    <w:rsid w:val="00C27DF6"/>
    <w:rsid w:val="00C72070"/>
    <w:rsid w:val="00C7567A"/>
    <w:rsid w:val="00CB0664"/>
    <w:rsid w:val="00CE507A"/>
    <w:rsid w:val="00D236F8"/>
    <w:rsid w:val="00D3602B"/>
    <w:rsid w:val="00D7437E"/>
    <w:rsid w:val="00DE2BBC"/>
    <w:rsid w:val="00E1153B"/>
    <w:rsid w:val="00E24419"/>
    <w:rsid w:val="00EB2DEB"/>
    <w:rsid w:val="00F10403"/>
    <w:rsid w:val="00F7109E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3F"/>
  </w:style>
  <w:style w:type="paragraph" w:styleId="1">
    <w:name w:val="heading 1"/>
    <w:basedOn w:val="a"/>
    <w:next w:val="a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18BF"/>
  </w:style>
  <w:style w:type="paragraph" w:styleId="a5">
    <w:name w:val="footer"/>
    <w:basedOn w:val="a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18BF"/>
  </w:style>
  <w:style w:type="paragraph" w:styleId="a7">
    <w:name w:val="No Spacing"/>
    <w:uiPriority w:val="1"/>
    <w:qFormat/>
    <w:rsid w:val="00FC693F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List Paragraph"/>
    <w:basedOn w:val="a"/>
    <w:uiPriority w:val="1"/>
    <w:qFormat/>
    <w:rsid w:val="00FC693F"/>
    <w:pPr>
      <w:ind w:left="720"/>
      <w:contextualSpacing/>
    </w:pPr>
  </w:style>
  <w:style w:type="paragraph" w:styleId="ad">
    <w:name w:val="Body Text"/>
    <w:basedOn w:val="a"/>
    <w:link w:val="ae"/>
    <w:uiPriority w:val="1"/>
    <w:unhideWhenUsed/>
    <w:qFormat/>
    <w:rsid w:val="00AA1D8D"/>
    <w:pPr>
      <w:spacing w:after="120"/>
    </w:pPr>
  </w:style>
  <w:style w:type="character" w:customStyle="1" w:styleId="ae">
    <w:name w:val="Основной текст Знак"/>
    <w:basedOn w:val="a0"/>
    <w:link w:val="ad"/>
    <w:uiPriority w:val="1"/>
    <w:rsid w:val="00AA1D8D"/>
  </w:style>
  <w:style w:type="paragraph" w:styleId="21">
    <w:name w:val="Body Text 2"/>
    <w:basedOn w:val="a"/>
    <w:link w:val="22"/>
    <w:uiPriority w:val="99"/>
    <w:unhideWhenUsed/>
    <w:rsid w:val="00AA1D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AA1D8D"/>
  </w:style>
  <w:style w:type="paragraph" w:styleId="31">
    <w:name w:val="Body Text 3"/>
    <w:basedOn w:val="a"/>
    <w:link w:val="32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A1D8D"/>
    <w:rPr>
      <w:sz w:val="16"/>
      <w:szCs w:val="16"/>
    </w:rPr>
  </w:style>
  <w:style w:type="paragraph" w:styleId="af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"/>
    <w:uiPriority w:val="99"/>
    <w:unhideWhenUsed/>
    <w:rsid w:val="00326F90"/>
    <w:pPr>
      <w:ind w:left="1080" w:hanging="360"/>
      <w:contextualSpacing/>
    </w:pPr>
  </w:style>
  <w:style w:type="paragraph" w:styleId="af0">
    <w:name w:val="List Bullet"/>
    <w:basedOn w:val="a"/>
    <w:uiPriority w:val="99"/>
    <w:unhideWhenUsed/>
    <w:rsid w:val="00326F90"/>
    <w:pPr>
      <w:tabs>
        <w:tab w:val="num" w:pos="360"/>
      </w:tabs>
      <w:ind w:left="360" w:hanging="360"/>
      <w:contextualSpacing/>
    </w:pPr>
  </w:style>
  <w:style w:type="paragraph" w:styleId="24">
    <w:name w:val="List Bullet 2"/>
    <w:basedOn w:val="a"/>
    <w:uiPriority w:val="99"/>
    <w:unhideWhenUsed/>
    <w:rsid w:val="00326F90"/>
    <w:pPr>
      <w:tabs>
        <w:tab w:val="num" w:pos="720"/>
      </w:tabs>
      <w:ind w:left="720" w:hanging="360"/>
      <w:contextualSpacing/>
    </w:pPr>
  </w:style>
  <w:style w:type="paragraph" w:styleId="34">
    <w:name w:val="List Bullet 3"/>
    <w:basedOn w:val="a"/>
    <w:uiPriority w:val="99"/>
    <w:unhideWhenUsed/>
    <w:rsid w:val="00326F90"/>
    <w:pPr>
      <w:tabs>
        <w:tab w:val="num" w:pos="1080"/>
      </w:tabs>
      <w:ind w:left="1080" w:hanging="360"/>
      <w:contextualSpacing/>
    </w:pPr>
  </w:style>
  <w:style w:type="paragraph" w:styleId="af1">
    <w:name w:val="List Number"/>
    <w:basedOn w:val="a"/>
    <w:uiPriority w:val="99"/>
    <w:unhideWhenUsed/>
    <w:rsid w:val="00326F90"/>
    <w:pPr>
      <w:tabs>
        <w:tab w:val="num" w:pos="360"/>
      </w:tabs>
      <w:ind w:left="360" w:hanging="360"/>
      <w:contextualSpacing/>
    </w:pPr>
  </w:style>
  <w:style w:type="paragraph" w:styleId="25">
    <w:name w:val="List Number 2"/>
    <w:basedOn w:val="a"/>
    <w:uiPriority w:val="99"/>
    <w:unhideWhenUsed/>
    <w:rsid w:val="0029639D"/>
    <w:pPr>
      <w:tabs>
        <w:tab w:val="num" w:pos="720"/>
      </w:tabs>
      <w:ind w:left="720" w:hanging="360"/>
      <w:contextualSpacing/>
    </w:pPr>
  </w:style>
  <w:style w:type="paragraph" w:styleId="35">
    <w:name w:val="List Number 3"/>
    <w:basedOn w:val="a"/>
    <w:uiPriority w:val="99"/>
    <w:unhideWhenUsed/>
    <w:rsid w:val="0029639D"/>
    <w:pPr>
      <w:tabs>
        <w:tab w:val="num" w:pos="1080"/>
      </w:tabs>
      <w:ind w:left="1080" w:hanging="360"/>
      <w:contextualSpacing/>
    </w:pPr>
  </w:style>
  <w:style w:type="paragraph" w:styleId="af2">
    <w:name w:val="List Continue"/>
    <w:basedOn w:val="a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0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"/>
    <w:next w:val="a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0"/>
    <w:link w:val="27"/>
    <w:uiPriority w:val="29"/>
    <w:rsid w:val="00FC693F"/>
    <w:rPr>
      <w:i/>
      <w:iCs/>
      <w:color w:val="000000" w:themeColor="text1"/>
    </w:rPr>
  </w:style>
  <w:style w:type="paragraph" w:styleId="af5">
    <w:name w:val="caption"/>
    <w:basedOn w:val="a"/>
    <w:next w:val="a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0"/>
    <w:uiPriority w:val="22"/>
    <w:qFormat/>
    <w:rsid w:val="00FC693F"/>
    <w:rPr>
      <w:b/>
      <w:bCs/>
    </w:rPr>
  </w:style>
  <w:style w:type="character" w:styleId="af7">
    <w:name w:val="Emphasis"/>
    <w:basedOn w:val="a0"/>
    <w:uiPriority w:val="20"/>
    <w:qFormat/>
    <w:rsid w:val="00FC693F"/>
    <w:rPr>
      <w:i/>
      <w:iCs/>
    </w:rPr>
  </w:style>
  <w:style w:type="paragraph" w:styleId="af8">
    <w:name w:val="Intense Quote"/>
    <w:basedOn w:val="a"/>
    <w:next w:val="a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0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0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0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1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ff8">
    <w:name w:val="Текст выноски Знак"/>
    <w:basedOn w:val="a0"/>
    <w:link w:val="aff9"/>
    <w:uiPriority w:val="99"/>
    <w:semiHidden/>
    <w:rsid w:val="00E24419"/>
    <w:rPr>
      <w:rFonts w:ascii="Tahoma" w:eastAsia="Times New Roman" w:hAnsi="Tahoma" w:cs="Tahoma"/>
      <w:sz w:val="16"/>
      <w:szCs w:val="16"/>
      <w:lang w:val="ru-RU"/>
    </w:rPr>
  </w:style>
  <w:style w:type="paragraph" w:styleId="aff9">
    <w:name w:val="Balloon Text"/>
    <w:basedOn w:val="a"/>
    <w:link w:val="aff8"/>
    <w:uiPriority w:val="99"/>
    <w:semiHidden/>
    <w:unhideWhenUsed/>
    <w:rsid w:val="00E244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paragraph" w:customStyle="1" w:styleId="TableParagraph">
    <w:name w:val="Table Paragraph"/>
    <w:basedOn w:val="a"/>
    <w:uiPriority w:val="1"/>
    <w:qFormat/>
    <w:rsid w:val="00E24419"/>
    <w:pPr>
      <w:widowControl w:val="0"/>
      <w:autoSpaceDE w:val="0"/>
      <w:autoSpaceDN w:val="0"/>
      <w:spacing w:before="112" w:after="0" w:line="240" w:lineRule="auto"/>
      <w:ind w:left="78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3F"/>
  </w:style>
  <w:style w:type="paragraph" w:styleId="1">
    <w:name w:val="heading 1"/>
    <w:basedOn w:val="a"/>
    <w:next w:val="a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18BF"/>
  </w:style>
  <w:style w:type="paragraph" w:styleId="a5">
    <w:name w:val="footer"/>
    <w:basedOn w:val="a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18BF"/>
  </w:style>
  <w:style w:type="paragraph" w:styleId="a7">
    <w:name w:val="No Spacing"/>
    <w:uiPriority w:val="1"/>
    <w:qFormat/>
    <w:rsid w:val="00FC693F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List Paragraph"/>
    <w:basedOn w:val="a"/>
    <w:uiPriority w:val="1"/>
    <w:qFormat/>
    <w:rsid w:val="00FC693F"/>
    <w:pPr>
      <w:ind w:left="720"/>
      <w:contextualSpacing/>
    </w:pPr>
  </w:style>
  <w:style w:type="paragraph" w:styleId="ad">
    <w:name w:val="Body Text"/>
    <w:basedOn w:val="a"/>
    <w:link w:val="ae"/>
    <w:uiPriority w:val="1"/>
    <w:unhideWhenUsed/>
    <w:qFormat/>
    <w:rsid w:val="00AA1D8D"/>
    <w:pPr>
      <w:spacing w:after="120"/>
    </w:pPr>
  </w:style>
  <w:style w:type="character" w:customStyle="1" w:styleId="ae">
    <w:name w:val="Основной текст Знак"/>
    <w:basedOn w:val="a0"/>
    <w:link w:val="ad"/>
    <w:uiPriority w:val="1"/>
    <w:rsid w:val="00AA1D8D"/>
  </w:style>
  <w:style w:type="paragraph" w:styleId="21">
    <w:name w:val="Body Text 2"/>
    <w:basedOn w:val="a"/>
    <w:link w:val="22"/>
    <w:uiPriority w:val="99"/>
    <w:unhideWhenUsed/>
    <w:rsid w:val="00AA1D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AA1D8D"/>
  </w:style>
  <w:style w:type="paragraph" w:styleId="31">
    <w:name w:val="Body Text 3"/>
    <w:basedOn w:val="a"/>
    <w:link w:val="32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A1D8D"/>
    <w:rPr>
      <w:sz w:val="16"/>
      <w:szCs w:val="16"/>
    </w:rPr>
  </w:style>
  <w:style w:type="paragraph" w:styleId="af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"/>
    <w:uiPriority w:val="99"/>
    <w:unhideWhenUsed/>
    <w:rsid w:val="00326F90"/>
    <w:pPr>
      <w:ind w:left="1080" w:hanging="360"/>
      <w:contextualSpacing/>
    </w:pPr>
  </w:style>
  <w:style w:type="paragraph" w:styleId="af0">
    <w:name w:val="List Bullet"/>
    <w:basedOn w:val="a"/>
    <w:uiPriority w:val="99"/>
    <w:unhideWhenUsed/>
    <w:rsid w:val="00326F90"/>
    <w:pPr>
      <w:tabs>
        <w:tab w:val="num" w:pos="360"/>
      </w:tabs>
      <w:ind w:left="360" w:hanging="360"/>
      <w:contextualSpacing/>
    </w:pPr>
  </w:style>
  <w:style w:type="paragraph" w:styleId="24">
    <w:name w:val="List Bullet 2"/>
    <w:basedOn w:val="a"/>
    <w:uiPriority w:val="99"/>
    <w:unhideWhenUsed/>
    <w:rsid w:val="00326F90"/>
    <w:pPr>
      <w:tabs>
        <w:tab w:val="num" w:pos="720"/>
      </w:tabs>
      <w:ind w:left="720" w:hanging="360"/>
      <w:contextualSpacing/>
    </w:pPr>
  </w:style>
  <w:style w:type="paragraph" w:styleId="34">
    <w:name w:val="List Bullet 3"/>
    <w:basedOn w:val="a"/>
    <w:uiPriority w:val="99"/>
    <w:unhideWhenUsed/>
    <w:rsid w:val="00326F90"/>
    <w:pPr>
      <w:tabs>
        <w:tab w:val="num" w:pos="1080"/>
      </w:tabs>
      <w:ind w:left="1080" w:hanging="360"/>
      <w:contextualSpacing/>
    </w:pPr>
  </w:style>
  <w:style w:type="paragraph" w:styleId="af1">
    <w:name w:val="List Number"/>
    <w:basedOn w:val="a"/>
    <w:uiPriority w:val="99"/>
    <w:unhideWhenUsed/>
    <w:rsid w:val="00326F90"/>
    <w:pPr>
      <w:tabs>
        <w:tab w:val="num" w:pos="360"/>
      </w:tabs>
      <w:ind w:left="360" w:hanging="360"/>
      <w:contextualSpacing/>
    </w:pPr>
  </w:style>
  <w:style w:type="paragraph" w:styleId="25">
    <w:name w:val="List Number 2"/>
    <w:basedOn w:val="a"/>
    <w:uiPriority w:val="99"/>
    <w:unhideWhenUsed/>
    <w:rsid w:val="0029639D"/>
    <w:pPr>
      <w:tabs>
        <w:tab w:val="num" w:pos="720"/>
      </w:tabs>
      <w:ind w:left="720" w:hanging="360"/>
      <w:contextualSpacing/>
    </w:pPr>
  </w:style>
  <w:style w:type="paragraph" w:styleId="35">
    <w:name w:val="List Number 3"/>
    <w:basedOn w:val="a"/>
    <w:uiPriority w:val="99"/>
    <w:unhideWhenUsed/>
    <w:rsid w:val="0029639D"/>
    <w:pPr>
      <w:tabs>
        <w:tab w:val="num" w:pos="1080"/>
      </w:tabs>
      <w:ind w:left="1080" w:hanging="360"/>
      <w:contextualSpacing/>
    </w:pPr>
  </w:style>
  <w:style w:type="paragraph" w:styleId="af2">
    <w:name w:val="List Continue"/>
    <w:basedOn w:val="a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0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"/>
    <w:next w:val="a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0"/>
    <w:link w:val="27"/>
    <w:uiPriority w:val="29"/>
    <w:rsid w:val="00FC693F"/>
    <w:rPr>
      <w:i/>
      <w:iCs/>
      <w:color w:val="000000" w:themeColor="text1"/>
    </w:rPr>
  </w:style>
  <w:style w:type="paragraph" w:styleId="af5">
    <w:name w:val="caption"/>
    <w:basedOn w:val="a"/>
    <w:next w:val="a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0"/>
    <w:uiPriority w:val="22"/>
    <w:qFormat/>
    <w:rsid w:val="00FC693F"/>
    <w:rPr>
      <w:b/>
      <w:bCs/>
    </w:rPr>
  </w:style>
  <w:style w:type="character" w:styleId="af7">
    <w:name w:val="Emphasis"/>
    <w:basedOn w:val="a0"/>
    <w:uiPriority w:val="20"/>
    <w:qFormat/>
    <w:rsid w:val="00FC693F"/>
    <w:rPr>
      <w:i/>
      <w:iCs/>
    </w:rPr>
  </w:style>
  <w:style w:type="paragraph" w:styleId="af8">
    <w:name w:val="Intense Quote"/>
    <w:basedOn w:val="a"/>
    <w:next w:val="a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0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0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0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1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ff8">
    <w:name w:val="Текст выноски Знак"/>
    <w:basedOn w:val="a0"/>
    <w:link w:val="aff9"/>
    <w:uiPriority w:val="99"/>
    <w:semiHidden/>
    <w:rsid w:val="00E24419"/>
    <w:rPr>
      <w:rFonts w:ascii="Tahoma" w:eastAsia="Times New Roman" w:hAnsi="Tahoma" w:cs="Tahoma"/>
      <w:sz w:val="16"/>
      <w:szCs w:val="16"/>
      <w:lang w:val="ru-RU"/>
    </w:rPr>
  </w:style>
  <w:style w:type="paragraph" w:styleId="aff9">
    <w:name w:val="Balloon Text"/>
    <w:basedOn w:val="a"/>
    <w:link w:val="aff8"/>
    <w:uiPriority w:val="99"/>
    <w:semiHidden/>
    <w:unhideWhenUsed/>
    <w:rsid w:val="00E244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paragraph" w:customStyle="1" w:styleId="TableParagraph">
    <w:name w:val="Table Paragraph"/>
    <w:basedOn w:val="a"/>
    <w:uiPriority w:val="1"/>
    <w:qFormat/>
    <w:rsid w:val="00E24419"/>
    <w:pPr>
      <w:widowControl w:val="0"/>
      <w:autoSpaceDE w:val="0"/>
      <w:autoSpaceDN w:val="0"/>
      <w:spacing w:before="112" w:after="0" w:line="240" w:lineRule="auto"/>
      <w:ind w:left="78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B98B5D-0C1C-45F6-BE0A-06401591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29</Pages>
  <Words>11934</Words>
  <Characters>68026</Characters>
  <Application>Microsoft Office Word</Application>
  <DocSecurity>0</DocSecurity>
  <Lines>566</Lines>
  <Paragraphs>159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79801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Пользователь Windows</cp:lastModifiedBy>
  <cp:revision>19</cp:revision>
  <dcterms:created xsi:type="dcterms:W3CDTF">2022-09-02T16:48:00Z</dcterms:created>
  <dcterms:modified xsi:type="dcterms:W3CDTF">2022-10-26T05:07:00Z</dcterms:modified>
</cp:coreProperties>
</file>